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73394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4b34cd1-8907-4be2-9654-5e4d7c979c34" w:id="1"/>
      <w:r>
        <w:rPr>
          <w:rFonts w:ascii="Times New Roman" w:hAnsi="Times New Roman"/>
          <w:b/>
          <w:i w:val="false"/>
          <w:color w:val="000000"/>
          <w:sz w:val="28"/>
        </w:rPr>
        <w:t>Министерство образования и науки Чеченской республики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74d6ab55-f73b-48d7-ba78-c30f74a03786" w:id="2"/>
      <w:r>
        <w:rPr>
          <w:rFonts w:ascii="Times New Roman" w:hAnsi="Times New Roman"/>
          <w:b/>
          <w:i w:val="false"/>
          <w:color w:val="000000"/>
          <w:sz w:val="28"/>
        </w:rPr>
        <w:t>МУ "Отдел образования Шалинского муниципального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–инт. №10 с. Новые-Атаги»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532155)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ce1acce-c3fd-49bf-9494-1e3d1db3054e" w:id="3"/>
      <w:r>
        <w:rPr>
          <w:rFonts w:ascii="Times New Roman" w:hAnsi="Times New Roman"/>
          <w:b/>
          <w:i w:val="false"/>
          <w:color w:val="000000"/>
          <w:sz w:val="28"/>
        </w:rPr>
        <w:t>с.Новые Атаги 2023</w:t>
      </w:r>
      <w:bookmarkEnd w:id="3"/>
      <w:r>
        <w:rPr>
          <w:rFonts w:ascii="Times New Roman" w:hAnsi="Times New Roman"/>
          <w:b/>
          <w:i w:val="false"/>
          <w:color w:val="000000"/>
          <w:sz w:val="28"/>
        </w:rPr>
        <w:t xml:space="preserve">‌ </w:t>
      </w:r>
      <w:bookmarkStart w:name="f687a116-da41-41a9-8c31-63d3ecc684a2" w:id="4"/>
      <w:r>
        <w:rPr>
          <w:rFonts w:ascii="Times New Roman" w:hAnsi="Times New Roman"/>
          <w:b/>
          <w:i w:val="false"/>
          <w:color w:val="000000"/>
          <w:sz w:val="28"/>
        </w:rPr>
        <w:t>год</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3733947" w:id="5"/>
    <w:p>
      <w:pPr>
        <w:sectPr>
          <w:pgSz w:w="11906" w:h="16383" w:orient="portrait"/>
        </w:sectPr>
      </w:pPr>
    </w:p>
    <w:bookmarkEnd w:id="5"/>
    <w:bookmarkEnd w:id="0"/>
    <w:bookmarkStart w:name="block-3733948"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3733948" w:id="7"/>
    <w:p>
      <w:pPr>
        <w:sectPr>
          <w:pgSz w:w="11906" w:h="16383" w:orient="portrait"/>
        </w:sectPr>
      </w:pPr>
    </w:p>
    <w:bookmarkEnd w:id="7"/>
    <w:bookmarkEnd w:id="6"/>
    <w:bookmarkStart w:name="block-3733949"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r>
        <w:rPr>
          <w:rFonts w:ascii="Times New Roman" w:hAnsi="Times New Roman"/>
          <w:b w:val="false"/>
          <w:i w:val="false"/>
          <w:color w:val="000000"/>
          <w:sz w:val="28"/>
        </w:rPr>
        <w:t>‌</w:t>
      </w:r>
      <w:bookmarkStart w:name="8038850c-b985-4899-8396-05ec2b5ebddc" w:id="9"/>
      <w:r>
        <w:rPr>
          <w:rFonts w:ascii="Times New Roman" w:hAnsi="Times New Roman"/>
          <w:b w:val="false"/>
          <w:i w:val="false"/>
          <w:color w:val="000000"/>
          <w:sz w:val="28"/>
        </w:rPr>
        <w:t>(не менее трёх).</w:t>
      </w:r>
      <w:bookmarkEnd w:id="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r>
        <w:rPr>
          <w:rFonts w:ascii="Times New Roman" w:hAnsi="Times New Roman"/>
          <w:b w:val="false"/>
          <w:i w:val="false"/>
          <w:color w:val="000000"/>
          <w:sz w:val="28"/>
        </w:rPr>
        <w:t>‌</w:t>
      </w:r>
      <w:bookmarkStart w:name="f1cdb435-b3ac-4333-9983-9795e004a0c2" w:id="10"/>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1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b8731a29-438b-4b6a-a37d-ff778ded575a" w:id="11"/>
      <w:r>
        <w:rPr>
          <w:rFonts w:ascii="Times New Roman" w:hAnsi="Times New Roman"/>
          <w:b w:val="false"/>
          <w:i w:val="false"/>
          <w:color w:val="000000"/>
          <w:sz w:val="28"/>
        </w:rPr>
        <w:t>(не менее трёх). «Зимнее утро», «Зимний вечер», «Няне» и др.</w:t>
      </w:r>
      <w:bookmarkEnd w:id="1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d4fde75-5a86-4cea-90d5-aae01314b835" w:id="12"/>
      <w:r>
        <w:rPr>
          <w:rFonts w:ascii="Times New Roman" w:hAnsi="Times New Roman"/>
          <w:b w:val="false"/>
          <w:i w:val="false"/>
          <w:color w:val="000000"/>
          <w:sz w:val="28"/>
        </w:rPr>
        <w:t>(не менее двух). «Крестьянские дети», «Школьник» и др.</w:t>
      </w:r>
      <w:bookmarkEnd w:id="1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b w:val="false"/>
          <w:i w:val="false"/>
          <w:color w:val="000000"/>
          <w:sz w:val="28"/>
        </w:rPr>
        <w:t>‌</w:t>
      </w:r>
      <w:bookmarkStart w:name="3c5dcffd-8a26-4103-9932-75cd7a8dd3e4" w:id="13"/>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w:t>
      </w:r>
      <w:bookmarkStart w:name="dbfddf02-0071-45b9-8d3c-fa1cc17b4b15" w:id="14"/>
      <w:r>
        <w:rPr>
          <w:rFonts w:ascii="Times New Roman" w:hAnsi="Times New Roman"/>
          <w:b w:val="false"/>
          <w:i w:val="false"/>
          <w:color w:val="000000"/>
          <w:sz w:val="28"/>
        </w:rPr>
        <w:t>(два рассказа по выбору). Например, «Лошадиная фамилия», «Мальчики», «Хирургия» 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r>
        <w:rPr>
          <w:rFonts w:ascii="Times New Roman" w:hAnsi="Times New Roman"/>
          <w:b w:val="false"/>
          <w:i w:val="false"/>
          <w:color w:val="000000"/>
          <w:sz w:val="28"/>
        </w:rPr>
        <w:t>‌</w:t>
      </w:r>
      <w:bookmarkStart w:name="90913393-50df-412f-ac1a-f5af225a368e" w:id="15"/>
      <w:r>
        <w:rPr>
          <w:rFonts w:ascii="Times New Roman" w:hAnsi="Times New Roman"/>
          <w:b w:val="false"/>
          <w:i w:val="false"/>
          <w:color w:val="000000"/>
          <w:sz w:val="28"/>
        </w:rPr>
        <w:t>(два рассказа по выбору). Например, «Галоша», «Лёля и Минька», «Ёлка», «Золотые слова», «Встреча» и др.</w:t>
      </w:r>
      <w:bookmarkEnd w:id="1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ec23ce7-13ed-416b-91bb-298806d5c90e" w:id="16"/>
      <w:r>
        <w:rPr>
          <w:rFonts w:ascii="Times New Roman" w:hAnsi="Times New Roman"/>
          <w:b w:val="false"/>
          <w:i w:val="false"/>
          <w:color w:val="000000"/>
          <w:sz w:val="28"/>
        </w:rPr>
        <w:t>(не менее двух). Например, А. И. Куприна, М. М. Пришвина, К. Г. Паустовского.</w:t>
      </w:r>
      <w:bookmarkEnd w:id="1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r>
        <w:rPr>
          <w:rFonts w:ascii="Times New Roman" w:hAnsi="Times New Roman"/>
          <w:b w:val="false"/>
          <w:i w:val="false"/>
          <w:color w:val="000000"/>
          <w:sz w:val="28"/>
        </w:rPr>
        <w:t>‌</w:t>
      </w:r>
      <w:bookmarkStart w:name="cfa39edd-5597-42b5-b07f-489d84e47a94" w:id="17"/>
      <w:r>
        <w:rPr>
          <w:rFonts w:ascii="Times New Roman" w:hAnsi="Times New Roman"/>
          <w:b w:val="false"/>
          <w:i w:val="false"/>
          <w:color w:val="000000"/>
          <w:sz w:val="28"/>
        </w:rPr>
        <w:t>(один по выбору). Например, «Корова», «Никита» 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35dcef7b-869c-4626-b557-2b2839912c37" w:id="18"/>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5fd8ebc-c46e-41fa-818f-2757c5fc34dd" w:id="19"/>
      <w:r>
        <w:rPr>
          <w:rFonts w:ascii="Times New Roman" w:hAnsi="Times New Roman"/>
          <w:b w:val="false"/>
          <w:i w:val="false"/>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r>
        <w:rPr>
          <w:rFonts w:ascii="Times New Roman" w:hAnsi="Times New Roman"/>
          <w:b w:val="false"/>
          <w:i w:val="false"/>
          <w:color w:val="000000"/>
          <w:sz w:val="28"/>
        </w:rPr>
        <w:t>‌</w:t>
      </w:r>
      <w:bookmarkStart w:name="0447e246-04d6-4654-9850-bc46c641eafe" w:id="20"/>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r>
        <w:rPr>
          <w:rFonts w:ascii="Times New Roman" w:hAnsi="Times New Roman"/>
          <w:b w:val="false"/>
          <w:i w:val="false"/>
          <w:color w:val="000000"/>
          <w:sz w:val="28"/>
        </w:rPr>
        <w:t>‌</w:t>
      </w:r>
      <w:bookmarkStart w:name="e8c5701d-d8b6-4159-b2e0-3a6ac9c7dd15" w:id="21"/>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r>
        <w:rPr>
          <w:rFonts w:ascii="Times New Roman" w:hAnsi="Times New Roman"/>
          <w:b w:val="false"/>
          <w:i w:val="false"/>
          <w:color w:val="000000"/>
          <w:sz w:val="28"/>
        </w:rPr>
        <w:t>‌</w:t>
      </w:r>
      <w:bookmarkStart w:name="2ca66737-c580-4ac4-a5b2-7f657ef38e3a" w:id="22"/>
      <w:r>
        <w:rPr>
          <w:rFonts w:ascii="Times New Roman" w:hAnsi="Times New Roman"/>
          <w:b w:val="false"/>
          <w:i w:val="false"/>
          <w:color w:val="000000"/>
          <w:sz w:val="28"/>
        </w:rPr>
        <w:t>(одна по выбору). Например, «Снежная королева», «Соловей» 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d694784-5635-4214-94a4-c12d0a30d199" w:id="23"/>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r>
        <w:rPr>
          <w:rFonts w:ascii="Times New Roman" w:hAnsi="Times New Roman"/>
          <w:b w:val="false"/>
          <w:i w:val="false"/>
          <w:color w:val="000000"/>
          <w:sz w:val="28"/>
        </w:rPr>
        <w:t>‌</w:t>
      </w:r>
      <w:bookmarkStart w:name="b40b601e-d0c3-4299-89d0-394ad0dce0c8" w:id="24"/>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r>
        <w:rPr>
          <w:rFonts w:ascii="Times New Roman" w:hAnsi="Times New Roman"/>
          <w:b w:val="false"/>
          <w:i w:val="false"/>
          <w:color w:val="000000"/>
          <w:sz w:val="28"/>
        </w:rPr>
        <w:t>‌</w:t>
      </w:r>
      <w:bookmarkStart w:name="103698ad-506d-4d05-bb28-79e90ac8cd6a" w:id="25"/>
      <w:r>
        <w:rPr>
          <w:rFonts w:ascii="Times New Roman" w:hAnsi="Times New Roman"/>
          <w:b w:val="false"/>
          <w:i w:val="false"/>
          <w:color w:val="000000"/>
          <w:sz w:val="28"/>
        </w:rPr>
        <w:t>(два произведения по выбору). Например, Р. Л. Стивенсон. «Остров сокровищ», «Чёрная стрела» 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r>
        <w:rPr>
          <w:rFonts w:ascii="Times New Roman" w:hAnsi="Times New Roman"/>
          <w:b w:val="false"/>
          <w:i w:val="false"/>
          <w:color w:val="000000"/>
          <w:sz w:val="28"/>
        </w:rPr>
        <w:t>‌</w:t>
      </w:r>
      <w:bookmarkStart w:name="8a53c771-ce41-4f85-8a47-a227160dd957" w:id="26"/>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Русские былины </w:t>
      </w:r>
      <w:r>
        <w:rPr>
          <w:rFonts w:ascii="Times New Roman" w:hAnsi="Times New Roman"/>
          <w:b w:val="false"/>
          <w:i w:val="false"/>
          <w:color w:val="000000"/>
          <w:sz w:val="28"/>
        </w:rPr>
        <w:t>‌</w:t>
      </w:r>
      <w:bookmarkStart w:name="2d1a2719-45ad-4395-a569-7b3d43745842" w:id="27"/>
      <w:r>
        <w:rPr>
          <w:rFonts w:ascii="Times New Roman" w:hAnsi="Times New Roman"/>
          <w:b w:val="false"/>
          <w:i w:val="false"/>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r>
        <w:rPr>
          <w:rFonts w:ascii="Times New Roman" w:hAnsi="Times New Roman"/>
          <w:b w:val="false"/>
          <w:i w:val="false"/>
          <w:color w:val="000000"/>
          <w:sz w:val="28"/>
        </w:rPr>
        <w:t>‌</w:t>
      </w:r>
      <w:bookmarkStart w:name="ad04843b-b512-47d3-b84b-e22df1580588" w:id="28"/>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582b55ee-e1e5-46d8-8c0a-755ec48e137e" w:id="29"/>
      <w:r>
        <w:rPr>
          <w:rFonts w:ascii="Times New Roman" w:hAnsi="Times New Roman"/>
          <w:b w:val="false"/>
          <w:i w:val="false"/>
          <w:color w:val="000000"/>
          <w:sz w:val="28"/>
        </w:rPr>
        <w:t>(не менее трёх). «Песнь о вещем Олеге», «Зимняя дорога», «Узник», «Туча» и др.</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e979ff73-e74d-4b41-9daa-86d17094fc9b" w:id="30"/>
      <w:r>
        <w:rPr>
          <w:rFonts w:ascii="Times New Roman" w:hAnsi="Times New Roman"/>
          <w:b w:val="false"/>
          <w:i w:val="false"/>
          <w:color w:val="000000"/>
          <w:sz w:val="28"/>
        </w:rPr>
        <w:t>(не менее трёх). «Три пальмы», «Листок», «Утёс» и др.</w:t>
      </w:r>
      <w:bookmarkEnd w:id="3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9aa6636f-e65a-485c-aff8-0cee29fb09d5" w:id="31"/>
      <w:r>
        <w:rPr>
          <w:rFonts w:ascii="Times New Roman" w:hAnsi="Times New Roman"/>
          <w:b w:val="false"/>
          <w:i w:val="false"/>
          <w:color w:val="000000"/>
          <w:sz w:val="28"/>
        </w:rPr>
        <w:t>(не менее двух). Например, «Косарь», «Соловей» и др.</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c36fcc5a-2cdd-400a-b3ee-0e5071a59ee1" w:id="32"/>
      <w:r>
        <w:rPr>
          <w:rFonts w:ascii="Times New Roman" w:hAnsi="Times New Roman"/>
          <w:b w:val="false"/>
          <w:i w:val="false"/>
          <w:color w:val="000000"/>
          <w:sz w:val="28"/>
        </w:rPr>
        <w:t>(не менее двух). «Есть в осени первоначальной…», «С поляны коршун поднялся…».</w:t>
      </w:r>
      <w:bookmarkEnd w:id="3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e75d9245-73fc-447a-aaf6-d7ac09f2bf3a" w:id="33"/>
      <w:r>
        <w:rPr>
          <w:rFonts w:ascii="Times New Roman" w:hAnsi="Times New Roman"/>
          <w:b w:val="false"/>
          <w:i w:val="false"/>
          <w:color w:val="000000"/>
          <w:sz w:val="28"/>
        </w:rPr>
        <w:t>(не менее двух). «Учись у них – у дуба, у берёзы…», «Я пришёл к тебе с приветом…».</w:t>
      </w:r>
      <w:bookmarkEnd w:id="3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r>
        <w:rPr>
          <w:rFonts w:ascii="Times New Roman" w:hAnsi="Times New Roman"/>
          <w:b w:val="false"/>
          <w:i w:val="false"/>
          <w:color w:val="000000"/>
          <w:sz w:val="28"/>
        </w:rPr>
        <w:t>‌</w:t>
      </w:r>
      <w:bookmarkStart w:name="977de391-a0ab-47d0-b055-bb99283dc920" w:id="34"/>
      <w:r>
        <w:rPr>
          <w:rFonts w:ascii="Times New Roman" w:hAnsi="Times New Roman"/>
          <w:b w:val="false"/>
          <w:i w:val="false"/>
          <w:color w:val="000000"/>
          <w:sz w:val="28"/>
        </w:rPr>
        <w:t>(главы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5ccd7dea-76bb-435c-9fae-1b74ca2890ed" w:id="35"/>
      <w:r>
        <w:rPr>
          <w:rFonts w:ascii="Times New Roman" w:hAnsi="Times New Roman"/>
          <w:b w:val="false"/>
          <w:i w:val="false"/>
          <w:color w:val="000000"/>
          <w:sz w:val="28"/>
        </w:rPr>
        <w:t>(три по выбору). Например, «Толстый и тонкий», «Хамелеон», «Смерть чиновника» и др.</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 xml:space="preserve">Литература XX века.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r>
        <w:rPr>
          <w:rFonts w:ascii="Times New Roman" w:hAnsi="Times New Roman"/>
          <w:b w:val="false"/>
          <w:i w:val="false"/>
          <w:color w:val="000000"/>
          <w:sz w:val="28"/>
        </w:rPr>
        <w:t>‌</w:t>
      </w:r>
      <w:bookmarkStart w:name="1a89c352-1e28-490d-a532-18fd47b8e1fa" w:id="36"/>
      <w:r>
        <w:rPr>
          <w:rFonts w:ascii="Times New Roman" w:hAnsi="Times New Roman"/>
          <w:b w:val="false"/>
          <w:i w:val="false"/>
          <w:color w:val="000000"/>
          <w:sz w:val="28"/>
        </w:rPr>
        <w:t>(не менее двух). Например, стихотворения С. А. Есенина, В. В. Маяковского, А. А. Блока 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r>
        <w:rPr>
          <w:rFonts w:ascii="Times New Roman" w:hAnsi="Times New Roman"/>
          <w:b w:val="false"/>
          <w:i w:val="false"/>
          <w:color w:val="000000"/>
          <w:sz w:val="28"/>
        </w:rPr>
        <w:t>‌</w:t>
      </w:r>
      <w:bookmarkStart w:name="5118f498-9661-45e8-9924-bef67bfbf524" w:id="37"/>
      <w:r>
        <w:rPr>
          <w:rFonts w:ascii="Times New Roman" w:hAnsi="Times New Roman"/>
          <w:b w:val="false"/>
          <w:i w:val="false"/>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35f0a0b-d9a0-4ac9-afd6-3c0ec32f1224" w:id="38"/>
      <w:r>
        <w:rPr>
          <w:rFonts w:ascii="Times New Roman" w:hAnsi="Times New Roman"/>
          <w:b w:val="false"/>
          <w:i w:val="false"/>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r>
        <w:rPr>
          <w:rFonts w:ascii="Times New Roman" w:hAnsi="Times New Roman"/>
          <w:b w:val="false"/>
          <w:i w:val="false"/>
          <w:color w:val="000000"/>
          <w:sz w:val="28"/>
        </w:rPr>
        <w:t>‌</w:t>
      </w:r>
      <w:bookmarkStart w:name="7f695bb6-7ce9-46a5-96af-f43597f5f296" w:id="39"/>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9ff4dfc-6077-4b1d-979a-efd5d464e2ea" w:id="40"/>
      <w:r>
        <w:rPr>
          <w:rFonts w:ascii="Times New Roman" w:hAnsi="Times New Roman"/>
          <w:b w:val="false"/>
          <w:i w:val="false"/>
          <w:color w:val="000000"/>
          <w:sz w:val="28"/>
        </w:rPr>
        <w:t>(не менее двух). Например, А. В. Жвалевский и Е. Б. Пастернак. «Время всегда хорошее»; В. В. Ледерман. «Календарь ма(й)я» и др.</w:t>
      </w:r>
      <w:bookmarkEnd w:id="4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8c6e542d-3297-4f00-9d18-f11cc02b5c2a" w:id="41"/>
      <w:r>
        <w:rPr>
          <w:rFonts w:ascii="Times New Roman" w:hAnsi="Times New Roman"/>
          <w:b w:val="false"/>
          <w:i w:val="false"/>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r>
        <w:rPr>
          <w:rFonts w:ascii="Times New Roman" w:hAnsi="Times New Roman"/>
          <w:b w:val="false"/>
          <w:i w:val="false"/>
          <w:color w:val="000000"/>
          <w:sz w:val="28"/>
        </w:rPr>
        <w:t>‌</w:t>
      </w:r>
      <w:bookmarkStart w:name="c11c39d0-823d-48a6-b780-3c956bde3174" w:id="42"/>
      <w:r>
        <w:rPr>
          <w:rFonts w:ascii="Times New Roman" w:hAnsi="Times New Roman"/>
          <w:b w:val="false"/>
          <w:i w:val="false"/>
          <w:color w:val="000000"/>
          <w:sz w:val="28"/>
        </w:rPr>
        <w:t>(главы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r>
        <w:rPr>
          <w:rFonts w:ascii="Times New Roman" w:hAnsi="Times New Roman"/>
          <w:b w:val="false"/>
          <w:i w:val="false"/>
          <w:color w:val="000000"/>
          <w:sz w:val="28"/>
        </w:rPr>
        <w:t>‌</w:t>
      </w:r>
      <w:bookmarkStart w:name="401c2012-d122-4b9b-86de-93f36659c25d" w:id="43"/>
      <w:r>
        <w:rPr>
          <w:rFonts w:ascii="Times New Roman" w:hAnsi="Times New Roman"/>
          <w:b w:val="false"/>
          <w:i w:val="false"/>
          <w:color w:val="000000"/>
          <w:sz w:val="28"/>
        </w:rPr>
        <w:t>(главы по выбору).</w:t>
      </w:r>
      <w:bookmarkEnd w:id="4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e9c8f8f3-f048-4763-af7b-4a65b4f5147c" w:id="44"/>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современных зарубежных писателей-фантастов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87635890-b010-49cb-95f4-49753ca9152c" w:id="45"/>
      <w:r>
        <w:rPr>
          <w:rFonts w:ascii="Times New Roman" w:hAnsi="Times New Roman"/>
          <w:b w:val="false"/>
          <w:i w:val="false"/>
          <w:color w:val="000000"/>
          <w:sz w:val="28"/>
        </w:rPr>
        <w:t>(не менее двух). Например, Дж. К. Роулинг. «Гарри Поттер» (главы по выбору), Д. У. Джонс. «Дом с характером» и др.</w:t>
      </w:r>
      <w:bookmarkEnd w:id="4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683b575d-fc29-4554-8898-a7b5c598dbb6" w:id="46"/>
      <w:r>
        <w:rPr>
          <w:rFonts w:ascii="Times New Roman" w:hAnsi="Times New Roman"/>
          <w:b w:val="false"/>
          <w:i w:val="false"/>
          <w:color w:val="000000"/>
          <w:sz w:val="28"/>
        </w:rPr>
        <w:t>(одна повесть по выбору). Например, «Поучение» Владимира Мономаха (в сокращении) и др.</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3741b07c-b818-4276-9c02-9452404ed662" w:id="47"/>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«Повести Белкина» </w:t>
      </w:r>
      <w:r>
        <w:rPr>
          <w:rFonts w:ascii="Times New Roman" w:hAnsi="Times New Roman"/>
          <w:b w:val="false"/>
          <w:i w:val="false"/>
          <w:color w:val="000000"/>
          <w:sz w:val="28"/>
        </w:rPr>
        <w:t>‌</w:t>
      </w:r>
      <w:bookmarkStart w:name="f492b714-890f-4682-ac40-57999778e8e6" w:id="48"/>
      <w:r>
        <w:rPr>
          <w:rFonts w:ascii="Times New Roman" w:hAnsi="Times New Roman"/>
          <w:b w:val="false"/>
          <w:i w:val="false"/>
          <w:color w:val="000000"/>
          <w:sz w:val="28"/>
        </w:rPr>
        <w:t>(«Станционный смотритель» 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r>
        <w:rPr>
          <w:rFonts w:ascii="Times New Roman" w:hAnsi="Times New Roman"/>
          <w:b w:val="false"/>
          <w:i w:val="false"/>
          <w:color w:val="000000"/>
          <w:sz w:val="28"/>
        </w:rPr>
        <w:t>‌</w:t>
      </w:r>
      <w:bookmarkStart w:name="d902c126-21ef-4167-9209-dfb4fb73593d" w:id="49"/>
      <w:r>
        <w:rPr>
          <w:rFonts w:ascii="Times New Roman" w:hAnsi="Times New Roman"/>
          <w:b w:val="false"/>
          <w:i w:val="false"/>
          <w:color w:val="000000"/>
          <w:sz w:val="28"/>
        </w:rPr>
        <w:t xml:space="preserve"> (фрагмент).</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117e4a82-ed0d-45ab-b4ae-813f20ad62a5" w:id="50"/>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r>
        <w:rPr>
          <w:rFonts w:ascii="Times New Roman" w:hAnsi="Times New Roman"/>
          <w:b w:val="false"/>
          <w:i w:val="false"/>
          <w:color w:val="000000"/>
          <w:sz w:val="28"/>
        </w:rPr>
        <w:t>‌</w:t>
      </w:r>
      <w:bookmarkStart w:name="724e0df4-38e3-41a2-b5b6-ae74cd02e3ae" w:id="51"/>
      <w:r>
        <w:rPr>
          <w:rFonts w:ascii="Times New Roman" w:hAnsi="Times New Roman"/>
          <w:b w:val="false"/>
          <w:i w:val="false"/>
          <w:color w:val="000000"/>
          <w:sz w:val="28"/>
        </w:rPr>
        <w:t>(два по выбору). Например, «Бирюк», «Хорь и Калиныч» и др.</w:t>
      </w:r>
      <w:bookmarkEnd w:id="5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Стихотворения в прозе, </w:t>
      </w:r>
      <w:r>
        <w:rPr>
          <w:rFonts w:ascii="Times New Roman" w:hAnsi="Times New Roman"/>
          <w:b w:val="false"/>
          <w:i w:val="false"/>
          <w:color w:val="000000"/>
          <w:sz w:val="28"/>
        </w:rPr>
        <w:t>‌</w:t>
      </w:r>
      <w:bookmarkStart w:name="392c8492-5b4a-402c-8f0e-10bd561de6f3" w:id="52"/>
      <w:r>
        <w:rPr>
          <w:rFonts w:ascii="Times New Roman" w:hAnsi="Times New Roman"/>
          <w:b w:val="false"/>
          <w:i w:val="false"/>
          <w:color w:val="000000"/>
          <w:sz w:val="28"/>
        </w:rPr>
        <w:t>например, «Русский язык», «Воробей» и др.</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d49ac97a-9f24-4da7-91f2-e48f019fd3f5" w:id="53"/>
      <w:r>
        <w:rPr>
          <w:rFonts w:ascii="Times New Roman" w:hAnsi="Times New Roman"/>
          <w:b w:val="false"/>
          <w:i w:val="false"/>
          <w:color w:val="000000"/>
          <w:sz w:val="28"/>
        </w:rPr>
        <w:t>(не менее двух). Например, «Размышления у парадного подъезда», «Железная дорога» и др.</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d84dadf2-8837-40a7-90af-c346f8dae9ab" w:id="54"/>
      <w:r>
        <w:rPr>
          <w:rFonts w:ascii="Times New Roman" w:hAnsi="Times New Roman"/>
          <w:b w:val="false"/>
          <w:i w:val="false"/>
          <w:color w:val="000000"/>
          <w:sz w:val="28"/>
        </w:rPr>
        <w:t>Ф. И. Тютчев, А. А. Фет, А. К. Толстой и др. (не менее двух стихотворений по выбору).</w:t>
      </w:r>
      <w:bookmarkEnd w:id="54"/>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r>
        <w:rPr>
          <w:rFonts w:ascii="Times New Roman" w:hAnsi="Times New Roman"/>
          <w:b w:val="false"/>
          <w:i w:val="false"/>
          <w:color w:val="000000"/>
          <w:sz w:val="28"/>
        </w:rPr>
        <w:t>‌</w:t>
      </w:r>
      <w:bookmarkStart w:name="0c9ef179-8127-40c8-873b-fdcc57270e7f" w:id="55"/>
      <w:r>
        <w:rPr>
          <w:rFonts w:ascii="Times New Roman" w:hAnsi="Times New Roman"/>
          <w:b w:val="false"/>
          <w:i w:val="false"/>
          <w:color w:val="000000"/>
          <w:sz w:val="28"/>
        </w:rPr>
        <w:t>(две по выбору). Например, «Повесть о том, как один мужик двух генералов прокормил», «Дикий помещик», «Премудрый пискарь» и др.</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r>
        <w:rPr>
          <w:rFonts w:ascii="Times New Roman" w:hAnsi="Times New Roman"/>
          <w:b w:val="false"/>
          <w:i w:val="false"/>
          <w:color w:val="000000"/>
          <w:sz w:val="28"/>
        </w:rPr>
        <w:t>‌</w:t>
      </w:r>
      <w:bookmarkStart w:name="3f08c306-d1eb-40c1-bf0e-bea855aa400c" w:id="56"/>
      <w:r>
        <w:rPr>
          <w:rFonts w:ascii="Times New Roman" w:hAnsi="Times New Roman"/>
          <w:b w:val="false"/>
          <w:i w:val="false"/>
          <w:color w:val="000000"/>
          <w:sz w:val="28"/>
        </w:rPr>
        <w:t>(не менее двух). Например, А. К. Толстого, Р. Сабатини, Ф. Купера.</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r>
        <w:rPr>
          <w:rFonts w:ascii="Times New Roman" w:hAnsi="Times New Roman"/>
          <w:b w:val="false"/>
          <w:i w:val="false"/>
          <w:color w:val="000000"/>
          <w:sz w:val="28"/>
        </w:rPr>
        <w:t>‌</w:t>
      </w:r>
      <w:bookmarkStart w:name="40c64b3a-a3eb-4d3f-8b8d-5837df728019" w:id="57"/>
      <w:r>
        <w:rPr>
          <w:rFonts w:ascii="Times New Roman" w:hAnsi="Times New Roman"/>
          <w:b w:val="false"/>
          <w:i w:val="false"/>
          <w:color w:val="000000"/>
          <w:sz w:val="28"/>
        </w:rPr>
        <w:t>(один по выбору). Например, «Тоска», «Злоумышленник» и др.</w:t>
      </w:r>
      <w:bookmarkEnd w:id="5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r>
        <w:rPr>
          <w:rFonts w:ascii="Times New Roman" w:hAnsi="Times New Roman"/>
          <w:b w:val="false"/>
          <w:i w:val="false"/>
          <w:color w:val="000000"/>
          <w:sz w:val="28"/>
        </w:rPr>
        <w:t>‌</w:t>
      </w:r>
      <w:bookmarkStart w:name="a869f2ae-2a1e-4f4b-ba77-92f82652d3d9" w:id="58"/>
      <w:r>
        <w:rPr>
          <w:rFonts w:ascii="Times New Roman" w:hAnsi="Times New Roman"/>
          <w:b w:val="false"/>
          <w:i w:val="false"/>
          <w:color w:val="000000"/>
          <w:sz w:val="28"/>
        </w:rPr>
        <w:t>(одно произведение по выбору). Например, «Старуха Изергиль» (легенда о Данко), «Челкаш» и др.</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r>
        <w:rPr>
          <w:rFonts w:ascii="Times New Roman" w:hAnsi="Times New Roman"/>
          <w:b w:val="false"/>
          <w:i w:val="false"/>
          <w:color w:val="000000"/>
          <w:sz w:val="28"/>
        </w:rPr>
        <w:t>‌</w:t>
      </w:r>
      <w:bookmarkStart w:name="aae30f53-7b1d-4cda-884d-589dec4393f5" w:id="59"/>
      <w:r>
        <w:rPr>
          <w:rFonts w:ascii="Times New Roman" w:hAnsi="Times New Roman"/>
          <w:b w:val="false"/>
          <w:i w:val="false"/>
          <w:color w:val="000000"/>
          <w:sz w:val="28"/>
        </w:rPr>
        <w:t>(не менее двух). Например, М. М. Зощенко, А. Т. Аверченко, Н. Тэффи, О. Генри, Я. Гашека.</w:t>
      </w:r>
      <w:bookmarkEnd w:id="5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r>
        <w:rPr>
          <w:rFonts w:ascii="Times New Roman" w:hAnsi="Times New Roman"/>
          <w:b w:val="false"/>
          <w:i w:val="false"/>
          <w:color w:val="000000"/>
          <w:sz w:val="28"/>
        </w:rPr>
        <w:t>‌</w:t>
      </w:r>
      <w:bookmarkStart w:name="b02116e4-e9ea-4e8f-af38-04f2ae71ec92" w:id="60"/>
      <w:r>
        <w:rPr>
          <w:rFonts w:ascii="Times New Roman" w:hAnsi="Times New Roman"/>
          <w:b w:val="false"/>
          <w:i w:val="false"/>
          <w:color w:val="000000"/>
          <w:sz w:val="28"/>
        </w:rPr>
        <w:t>(одно произведение по выбору). Например, «Алые паруса», «Зелёная лампа» и др.</w:t>
      </w:r>
      <w:bookmarkEnd w:id="6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r>
        <w:rPr>
          <w:rFonts w:ascii="Times New Roman" w:hAnsi="Times New Roman"/>
          <w:b w:val="false"/>
          <w:i w:val="false"/>
          <w:color w:val="000000"/>
          <w:sz w:val="28"/>
        </w:rPr>
        <w:t>‌</w:t>
      </w:r>
      <w:bookmarkStart w:name="56b5d580-1dbd-4944-a96b-0fcb0abff146" w:id="61"/>
      <w:r>
        <w:rPr>
          <w:rFonts w:ascii="Times New Roman" w:hAnsi="Times New Roman"/>
          <w:b w:val="false"/>
          <w:i w:val="false"/>
          <w:color w:val="000000"/>
          <w:sz w:val="28"/>
        </w:rPr>
        <w:t>(два-три по выбору). Например, стихотворения А. А. Блока, Н. С. Гумилёва, М. И. Цветаевой и др.</w:t>
      </w:r>
      <w:bookmarkEnd w:id="6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3508c828-689c-452f-ba72-3d6a17920a96" w:id="62"/>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r>
        <w:rPr>
          <w:rFonts w:ascii="Times New Roman" w:hAnsi="Times New Roman"/>
          <w:b w:val="false"/>
          <w:i w:val="false"/>
          <w:color w:val="000000"/>
          <w:sz w:val="28"/>
        </w:rPr>
        <w:t>‌</w:t>
      </w:r>
      <w:bookmarkStart w:name="bfb8e5e7-5dc0-4aa2-a0fb-f3372a190ccd" w:id="63"/>
      <w:r>
        <w:rPr>
          <w:rFonts w:ascii="Times New Roman" w:hAnsi="Times New Roman"/>
          <w:b w:val="false"/>
          <w:i w:val="false"/>
          <w:color w:val="000000"/>
          <w:sz w:val="28"/>
        </w:rPr>
        <w:t>(один по выбору). Например, «Родинка», «Чужая кровь» и др.</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58f8e791-4da1-4c7c-996e-06e9678d7abd" w:id="64"/>
      <w:r>
        <w:rPr>
          <w:rFonts w:ascii="Times New Roman" w:hAnsi="Times New Roman"/>
          <w:b w:val="false"/>
          <w:i w:val="false"/>
          <w:color w:val="000000"/>
          <w:sz w:val="28"/>
        </w:rPr>
        <w:t>(один по выбору). Например, «Юшка», «Неизвестный цветок» и др.</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a067d7de-fb70-421e-a5f5-fb299a482d23" w:id="65"/>
      <w:r>
        <w:rPr>
          <w:rFonts w:ascii="Times New Roman" w:hAnsi="Times New Roman"/>
          <w:b w:val="false"/>
          <w:i w:val="false"/>
          <w:color w:val="000000"/>
          <w:sz w:val="28"/>
        </w:rPr>
        <w:t>(один по выбору). Например, «Чудик», «Стенька Разин», «Критики» и др.</w:t>
      </w:r>
      <w:bookmarkEnd w:id="6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XX–XXI веков </w:t>
      </w:r>
      <w:r>
        <w:rPr>
          <w:rFonts w:ascii="Times New Roman" w:hAnsi="Times New Roman"/>
          <w:b w:val="false"/>
          <w:i w:val="false"/>
          <w:color w:val="000000"/>
          <w:sz w:val="28"/>
        </w:rPr>
        <w:t>‌</w:t>
      </w:r>
      <w:bookmarkStart w:name="0597886d-dd6d-4674-8ee8-e14ffd5ff356" w:id="66"/>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r>
        <w:rPr>
          <w:rFonts w:ascii="Times New Roman" w:hAnsi="Times New Roman"/>
          <w:b w:val="false"/>
          <w:i w:val="false"/>
          <w:color w:val="000000"/>
          <w:sz w:val="28"/>
        </w:rPr>
        <w:t>‌</w:t>
      </w:r>
      <w:bookmarkStart w:name="83a8feea-b75e-4227-8bcd-8ff9e804ba2b" w:id="67"/>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w:t>
      </w:r>
      <w:bookmarkEnd w:id="6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взаимоотношения поколений, становления человека, выбора им жизненного пути</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90f3598-c382-45d9-8746-81a90d8ce296" w:id="68"/>
      <w:r>
        <w:rPr>
          <w:rFonts w:ascii="Times New Roman" w:hAnsi="Times New Roman"/>
          <w:b w:val="false"/>
          <w:i w:val="false"/>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r>
        <w:rPr>
          <w:rFonts w:ascii="Times New Roman" w:hAnsi="Times New Roman"/>
          <w:b w:val="false"/>
          <w:i w:val="false"/>
          <w:color w:val="000000"/>
          <w:sz w:val="28"/>
        </w:rPr>
        <w:t>‌</w:t>
      </w:r>
      <w:bookmarkStart w:name="ea61fdd9-b266-4028-b605-73fad05f3a1b" w:id="69"/>
      <w:r>
        <w:rPr>
          <w:rFonts w:ascii="Times New Roman" w:hAnsi="Times New Roman"/>
          <w:b w:val="false"/>
          <w:i w:val="false"/>
          <w:color w:val="000000"/>
          <w:sz w:val="28"/>
        </w:rPr>
        <w:t>(главы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r>
        <w:rPr>
          <w:rFonts w:ascii="Times New Roman" w:hAnsi="Times New Roman"/>
          <w:b w:val="false"/>
          <w:i w:val="false"/>
          <w:color w:val="000000"/>
          <w:sz w:val="28"/>
        </w:rPr>
        <w:t>‌</w:t>
      </w:r>
      <w:bookmarkStart w:name="4c3792f6-c508-448f-810f-0a4e7935e4da" w:id="70"/>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7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85594a0-fcf7-4207-a4d1-f380ff5738df" w:id="71"/>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5b5c3fe8-b2de-4b56-86d3-e3754f0ba265" w:id="72"/>
      <w:r>
        <w:rPr>
          <w:rFonts w:ascii="Times New Roman" w:hAnsi="Times New Roman"/>
          <w:b w:val="false"/>
          <w:i w:val="false"/>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1749eea8-4a2b-4b41-b15d-2fbade426127" w:id="73"/>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r>
        <w:rPr>
          <w:rFonts w:ascii="Times New Roman" w:hAnsi="Times New Roman"/>
          <w:b w:val="false"/>
          <w:i w:val="false"/>
          <w:color w:val="000000"/>
          <w:sz w:val="28"/>
        </w:rPr>
        <w:t>‌</w:t>
      </w:r>
      <w:bookmarkStart w:name="fabf9287-55ad-4e60-84d5-add7a98c2934" w:id="74"/>
      <w:r>
        <w:rPr>
          <w:rFonts w:ascii="Times New Roman" w:hAnsi="Times New Roman"/>
          <w:b w:val="false"/>
          <w:i w:val="false"/>
          <w:color w:val="000000"/>
          <w:sz w:val="28"/>
        </w:rPr>
        <w:t>(одна по выбору). Например, «Ася», «Первая любовь».</w:t>
      </w:r>
      <w:bookmarkEnd w:id="7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r>
        <w:rPr>
          <w:rFonts w:ascii="Times New Roman" w:hAnsi="Times New Roman"/>
          <w:b w:val="false"/>
          <w:i w:val="false"/>
          <w:color w:val="000000"/>
          <w:sz w:val="28"/>
        </w:rPr>
        <w:t>‌</w:t>
      </w:r>
      <w:bookmarkStart w:name="d4361b3a-67eb-4f10-a5c6-46aeb46ddd0f" w:id="75"/>
      <w:r>
        <w:rPr>
          <w:rFonts w:ascii="Times New Roman" w:hAnsi="Times New Roman"/>
          <w:b w:val="false"/>
          <w:i w:val="false"/>
          <w:color w:val="000000"/>
          <w:sz w:val="28"/>
        </w:rPr>
        <w:t>«Бедные люди», «Белые ночи» (одно произведение по выбору).</w:t>
      </w:r>
      <w:bookmarkEnd w:id="7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r>
        <w:rPr>
          <w:rFonts w:ascii="Times New Roman" w:hAnsi="Times New Roman"/>
          <w:b w:val="false"/>
          <w:i w:val="false"/>
          <w:color w:val="000000"/>
          <w:sz w:val="28"/>
        </w:rPr>
        <w:t>‌</w:t>
      </w:r>
      <w:bookmarkStart w:name="1cb9fa85-1479-480f-ac52-31806803cd56" w:id="76"/>
      <w:r>
        <w:rPr>
          <w:rFonts w:ascii="Times New Roman" w:hAnsi="Times New Roman"/>
          <w:b w:val="false"/>
          <w:i w:val="false"/>
          <w:color w:val="000000"/>
          <w:sz w:val="28"/>
        </w:rPr>
        <w:t>(одно произведение по выбору). Например, «Отрочество» (главы).</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d584d74-2b44-43c1-bb1d-41138fc1bfb5" w:id="77"/>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w:t>
      </w:r>
      <w:bookmarkEnd w:id="7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ef531e3a-0507-4076-89cb-456c64cbca56" w:id="78"/>
      <w:r>
        <w:rPr>
          <w:rFonts w:ascii="Times New Roman" w:hAnsi="Times New Roman"/>
          <w:b w:val="false"/>
          <w:i w:val="false"/>
          <w:color w:val="000000"/>
          <w:sz w:val="28"/>
        </w:rPr>
        <w:t>(одна повесть по выбору). Например, «Собачье сердце» и др.</w:t>
      </w:r>
      <w:bookmarkEnd w:id="7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r>
        <w:rPr>
          <w:rFonts w:ascii="Times New Roman" w:hAnsi="Times New Roman"/>
          <w:b w:val="false"/>
          <w:i w:val="false"/>
          <w:color w:val="000000"/>
          <w:sz w:val="28"/>
        </w:rPr>
        <w:t>‌</w:t>
      </w:r>
      <w:bookmarkStart w:name="bf7bc9e4-c459-4e44-8cf4-6440f472144b" w:id="79"/>
      <w:r>
        <w:rPr>
          <w:rFonts w:ascii="Times New Roman" w:hAnsi="Times New Roman"/>
          <w:b w:val="false"/>
          <w:i w:val="false"/>
          <w:color w:val="000000"/>
          <w:sz w:val="28"/>
        </w:rPr>
        <w:t>(главы «Переправа», «Гармонь», «Два солдата», «Поединок» и др.).</w:t>
      </w:r>
      <w:bookmarkEnd w:id="7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XX–XXI века</w:t>
      </w:r>
      <w:r>
        <w:rPr>
          <w:rFonts w:ascii="Times New Roman" w:hAnsi="Times New Roman"/>
          <w:b w:val="false"/>
          <w:i w:val="false"/>
          <w:color w:val="000000"/>
          <w:sz w:val="28"/>
        </w:rPr>
        <w:t>‌</w:t>
      </w:r>
      <w:bookmarkStart w:name="464a1461-dc27-4c8e-855e-7a4d0048dab5" w:id="80"/>
      <w:r>
        <w:rPr>
          <w:rFonts w:ascii="Times New Roman" w:hAnsi="Times New Roman"/>
          <w:b w:val="false"/>
          <w:i w:val="false"/>
          <w:color w:val="000000"/>
          <w:sz w:val="28"/>
        </w:rPr>
        <w:t>(не менее двух произведений). Например, произведения Е. И. Носова, А. Н. и Б. Н. Стругацких, В. Ф. Тендрякова, Б. П. Екимова и др.</w:t>
      </w:r>
      <w:bookmarkEnd w:id="8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Произведения отечественных и зарубежных прозаиков второй половины XX–XXI века </w:t>
      </w:r>
      <w:r>
        <w:rPr>
          <w:rFonts w:ascii="Times New Roman" w:hAnsi="Times New Roman"/>
          <w:b w:val="false"/>
          <w:i w:val="false"/>
          <w:color w:val="000000"/>
          <w:sz w:val="28"/>
        </w:rPr>
        <w:t>‌</w:t>
      </w:r>
      <w:bookmarkStart w:name="ed5b2d90-0663-4a5c-8be5-da4aade46b54" w:id="81"/>
      <w:r>
        <w:rPr>
          <w:rFonts w:ascii="Times New Roman" w:hAnsi="Times New Roman"/>
          <w:b w:val="false"/>
          <w:i w:val="false"/>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db853ee-930d-4a27-923a-b9cb0245de5e" w:id="82"/>
      <w:r>
        <w:rPr>
          <w:rFonts w:ascii="Times New Roman" w:hAnsi="Times New Roman"/>
          <w:b w:val="false"/>
          <w:i w:val="false"/>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2"/>
      <w:r>
        <w:rPr>
          <w:rFonts w:ascii="Times New Roman" w:hAnsi="Times New Roman"/>
          <w:b w:val="false"/>
          <w:i w:val="false"/>
          <w:color w:val="000000"/>
          <w:sz w:val="28"/>
        </w:rPr>
        <w:t>‌</w:t>
      </w:r>
      <w:r>
        <w:rPr>
          <w:rFonts w:ascii="Times New Roman" w:hAnsi="Times New Roman"/>
          <w:b w:val="false"/>
          <w:i w:val="false"/>
          <w:color w:val="000000"/>
          <w:sz w:val="28"/>
        </w:rPr>
        <w:t>‌</w:t>
      </w:r>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r>
        <w:rPr>
          <w:rFonts w:ascii="Times New Roman" w:hAnsi="Times New Roman"/>
          <w:b w:val="false"/>
          <w:i w:val="false"/>
          <w:color w:val="000000"/>
          <w:sz w:val="28"/>
        </w:rPr>
        <w:t>‌</w:t>
      </w:r>
      <w:bookmarkStart w:name="0d55d6d3-7190-4389-8070-261d3434d548" w:id="83"/>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 </w:t>
      </w:r>
      <w:bookmarkEnd w:id="83"/>
      <w:r>
        <w:rPr>
          <w:rFonts w:ascii="Times New Roman" w:hAnsi="Times New Roman"/>
          <w:b w:val="false"/>
          <w:i w:val="false"/>
          <w:color w:val="000000"/>
          <w:sz w:val="28"/>
        </w:rPr>
        <w:t>‌</w:t>
      </w:r>
      <w:r>
        <w:rPr>
          <w:rFonts w:ascii="Times New Roman" w:hAnsi="Times New Roman"/>
          <w:b w:val="false"/>
          <w:i w:val="false"/>
          <w:color w:val="000000"/>
          <w:sz w:val="28"/>
        </w:rPr>
        <w:t xml:space="preserve">‌Трагедия «Ромео и Джульетта» </w:t>
      </w:r>
      <w:r>
        <w:rPr>
          <w:rFonts w:ascii="Times New Roman" w:hAnsi="Times New Roman"/>
          <w:b w:val="false"/>
          <w:i w:val="false"/>
          <w:color w:val="000000"/>
          <w:sz w:val="28"/>
        </w:rPr>
        <w:t>‌</w:t>
      </w:r>
      <w:bookmarkStart w:name="b53ea1d5-9b20-4ab2-824f-f7ee2f330726" w:id="84"/>
      <w:r>
        <w:rPr>
          <w:rFonts w:ascii="Times New Roman" w:hAnsi="Times New Roman"/>
          <w:b w:val="false"/>
          <w:i w:val="false"/>
          <w:color w:val="000000"/>
          <w:sz w:val="28"/>
        </w:rPr>
        <w:t>(фрагменты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r>
        <w:rPr>
          <w:rFonts w:ascii="Times New Roman" w:hAnsi="Times New Roman"/>
          <w:b w:val="false"/>
          <w:i w:val="false"/>
          <w:color w:val="000000"/>
          <w:sz w:val="28"/>
        </w:rPr>
        <w:t>‌</w:t>
      </w:r>
      <w:bookmarkStart w:name="0d430c7d-1e84-4c15-8128-09b5a0ae5b8e" w:id="85"/>
      <w:r>
        <w:rPr>
          <w:rFonts w:ascii="Times New Roman" w:hAnsi="Times New Roman"/>
          <w:b w:val="false"/>
          <w:i w:val="false"/>
          <w:color w:val="000000"/>
          <w:sz w:val="28"/>
        </w:rPr>
        <w:t>(фрагменты по выбору).</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b w:val="false"/>
          <w:i w:val="false"/>
          <w:color w:val="000000"/>
          <w:sz w:val="28"/>
        </w:rPr>
        <w:t>‌</w:t>
      </w:r>
      <w:bookmarkStart w:name="e8b587e6-2f8c-4690-a635-22bb3cee08ae" w:id="86"/>
      <w:r>
        <w:rPr>
          <w:rFonts w:ascii="Times New Roman" w:hAnsi="Times New Roman"/>
          <w:b w:val="false"/>
          <w:i w:val="false"/>
          <w:color w:val="000000"/>
          <w:sz w:val="28"/>
        </w:rPr>
        <w:t>(по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8ca8cc5e-b57b-4292-a0a2-4d5e99a37fc7" w:id="87"/>
      <w:r>
        <w:rPr>
          <w:rFonts w:ascii="Times New Roman" w:hAnsi="Times New Roman"/>
          <w:b w:val="false"/>
          <w:i w:val="false"/>
          <w:color w:val="000000"/>
          <w:sz w:val="28"/>
        </w:rPr>
        <w:t>(два по выбору). Например, «Властителям и судиям», «Памятник» и др.</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r>
        <w:rPr>
          <w:rFonts w:ascii="Times New Roman" w:hAnsi="Times New Roman"/>
          <w:b w:val="false"/>
          <w:i w:val="false"/>
          <w:color w:val="000000"/>
          <w:sz w:val="28"/>
        </w:rPr>
        <w:t>‌</w:t>
      </w:r>
      <w:bookmarkStart w:name="7eb282c3-f5ef-4e9f-86b2-734492601833" w:id="88"/>
      <w:r>
        <w:rPr>
          <w:rFonts w:ascii="Times New Roman" w:hAnsi="Times New Roman"/>
          <w:b w:val="false"/>
          <w:i w:val="false"/>
          <w:color w:val="000000"/>
          <w:sz w:val="28"/>
        </w:rPr>
        <w:t>(одна-две по выбору). Например, «Светлана», «Невыразимое», «Море» и др.</w:t>
      </w:r>
      <w:bookmarkEnd w:id="8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r>
        <w:rPr>
          <w:rFonts w:ascii="Times New Roman" w:hAnsi="Times New Roman"/>
          <w:b w:val="false"/>
          <w:i w:val="false"/>
          <w:color w:val="000000"/>
          <w:sz w:val="28"/>
        </w:rPr>
        <w:t>‌</w:t>
      </w:r>
      <w:bookmarkStart w:name="d3f3009b-2bf2-4457-85cc-996248170bfd" w:id="89"/>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8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0b2f85f8-e824-4e61-a1ac-4efc7fb78a2f" w:id="90"/>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9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87a51fa3-c568-4583-a18a-174135483b9d" w:id="91"/>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Отечественная проза первой половины XIX 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e17c9e2-8d8f-4f1b-b2ac-b4be6de41c09" w:id="92"/>
      <w:r>
        <w:rPr>
          <w:rFonts w:ascii="Times New Roman" w:hAnsi="Times New Roman"/>
          <w:b w:val="false"/>
          <w:i w:val="false"/>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r>
        <w:rPr>
          <w:rFonts w:ascii="Times New Roman" w:hAnsi="Times New Roman"/>
          <w:b w:val="false"/>
          <w:i w:val="false"/>
          <w:color w:val="000000"/>
          <w:sz w:val="28"/>
        </w:rPr>
        <w:t>‌</w:t>
      </w:r>
      <w:bookmarkStart w:name="131db750-5e26-42b5-b0b5-6f68058ef787" w:id="93"/>
      <w:r>
        <w:rPr>
          <w:rFonts w:ascii="Times New Roman" w:hAnsi="Times New Roman"/>
          <w:b w:val="false"/>
          <w:i w:val="false"/>
          <w:color w:val="000000"/>
          <w:sz w:val="28"/>
        </w:rPr>
        <w:t>(не менее двух фрагментов по выбору).</w:t>
      </w:r>
      <w:bookmarkEnd w:id="9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r>
        <w:rPr>
          <w:rFonts w:ascii="Times New Roman" w:hAnsi="Times New Roman"/>
          <w:b w:val="false"/>
          <w:i w:val="false"/>
          <w:color w:val="000000"/>
          <w:sz w:val="28"/>
        </w:rPr>
        <w:t>‌</w:t>
      </w:r>
      <w:bookmarkStart w:name="50dcaf75-7eb3-4058-9b14-0313c9277b2d" w:id="94"/>
      <w:r>
        <w:rPr>
          <w:rFonts w:ascii="Times New Roman" w:hAnsi="Times New Roman"/>
          <w:b w:val="false"/>
          <w:i w:val="false"/>
          <w:color w:val="000000"/>
          <w:sz w:val="28"/>
        </w:rPr>
        <w:t>(фрагменты по выбору).</w:t>
      </w:r>
      <w:bookmarkEnd w:id="9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r>
        <w:rPr>
          <w:rFonts w:ascii="Times New Roman" w:hAnsi="Times New Roman"/>
          <w:b w:val="false"/>
          <w:i w:val="false"/>
          <w:color w:val="000000"/>
          <w:sz w:val="28"/>
        </w:rPr>
        <w:t>‌</w:t>
      </w:r>
      <w:bookmarkStart w:name="0b3534b6-8dfe-4b28-9993-091faed66786" w:id="95"/>
      <w:r>
        <w:rPr>
          <w:rFonts w:ascii="Times New Roman" w:hAnsi="Times New Roman"/>
          <w:b w:val="false"/>
          <w:i w:val="false"/>
          <w:color w:val="000000"/>
          <w:sz w:val="28"/>
        </w:rPr>
        <w:t>(не менее двух фрагментов по выбору).</w:t>
      </w:r>
      <w:bookmarkEnd w:id="9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e19cbdea-f76d-4b99-b400-83b11ad6923d" w:id="96"/>
      <w:r>
        <w:rPr>
          <w:rFonts w:ascii="Times New Roman" w:hAnsi="Times New Roman"/>
          <w:b w:val="false"/>
          <w:i w:val="false"/>
          <w:color w:val="000000"/>
          <w:sz w:val="28"/>
        </w:rPr>
        <w:t>(одно по выбору). Например, «Душа моя мрачна. Скорей, певец, скорей!..», «Прощание Наполеона» и др.</w:t>
      </w:r>
      <w:bookmarkEnd w:id="9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«Паломничество Чайльд-Гарольда» </w:t>
      </w:r>
      <w:r>
        <w:rPr>
          <w:rFonts w:ascii="Times New Roman" w:hAnsi="Times New Roman"/>
          <w:b w:val="false"/>
          <w:i w:val="false"/>
          <w:color w:val="000000"/>
          <w:sz w:val="28"/>
        </w:rPr>
        <w:t>‌</w:t>
      </w:r>
      <w:bookmarkStart w:name="e2190f02-8aec-4529-8d6c-41c65b65ca2e" w:id="97"/>
      <w:r>
        <w:rPr>
          <w:rFonts w:ascii="Times New Roman" w:hAnsi="Times New Roman"/>
          <w:b w:val="false"/>
          <w:i w:val="false"/>
          <w:color w:val="000000"/>
          <w:sz w:val="28"/>
        </w:rPr>
        <w:t>(не менее одного фрагмента по выбору).</w:t>
      </w:r>
      <w:bookmarkEnd w:id="9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ccf1dde-3592-470f-89fb-4ebac1d8e3cf" w:id="98"/>
      <w:r>
        <w:rPr>
          <w:rFonts w:ascii="Times New Roman" w:hAnsi="Times New Roman"/>
          <w:b w:val="false"/>
          <w:i w:val="false"/>
          <w:color w:val="000000"/>
          <w:sz w:val="28"/>
        </w:rPr>
        <w:t>(одно произведение по выбору). Например, произведения Э.Т.А. Гофмана, В. Гюго, В. Скотта и др.</w:t>
      </w:r>
      <w:bookmarkEnd w:id="98"/>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3733949" w:id="99"/>
    <w:p>
      <w:pPr>
        <w:sectPr>
          <w:pgSz w:w="11906" w:h="16383" w:orient="portrait"/>
        </w:sectPr>
      </w:pPr>
    </w:p>
    <w:bookmarkEnd w:id="99"/>
    <w:bookmarkEnd w:id="8"/>
    <w:bookmarkStart w:name="block-3733944" w:id="10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3733944" w:id="101"/>
    <w:p>
      <w:pPr>
        <w:sectPr>
          <w:pgSz w:w="11906" w:h="16383" w:orient="portrait"/>
        </w:sectPr>
      </w:pPr>
    </w:p>
    <w:bookmarkEnd w:id="101"/>
    <w:bookmarkEnd w:id="100"/>
    <w:bookmarkStart w:name="block-3733945" w:id="10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31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5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XX—XXI веков</w:t>
            </w:r>
          </w:p>
        </w:tc>
      </w:tr>
      <w:tr>
        <w:trPr>
          <w:trHeight w:val="45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55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7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7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486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7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2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6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40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56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498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459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3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2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67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6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31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23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40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58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57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540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52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40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(одна-две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97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86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27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3733945" w:id="103"/>
    <w:p>
      <w:pPr>
        <w:sectPr>
          <w:pgSz w:w="16383" w:h="11906" w:orient="landscape"/>
        </w:sectPr>
      </w:pPr>
    </w:p>
    <w:bookmarkEnd w:id="103"/>
    <w:bookmarkEnd w:id="102"/>
    <w:bookmarkStart w:name="block-3733946" w:id="10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https://m.edsoo.ru/8a195a5e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https://m.edsoo.ru/8a195d1a</w:t>
              </w:r>
            </w:hyperlink>
          </w:p>
        </w:tc>
      </w:tr>
      <w:tr>
        <w:trPr>
          <w:trHeight w:val="21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https://m.edsoo.ru/8a196418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https://m.edsoo.ru/8a196a9e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https://m.edsoo.ru/8a196bfc</w:t>
              </w:r>
            </w:hyperlink>
          </w:p>
        </w:tc>
      </w:tr>
      <w:tr>
        <w:trPr>
          <w:trHeight w:val="30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https://m.edsoo.ru/8a196fee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https://m.edsoo.ru/8a1974e4</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https://m.edsoo.ru/8a197bb0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https://m.edsoo.ru/8a197fa2</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https://m.edsoo.ru/8a198aba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https://m.edsoo.ru/8a198498</w:t>
              </w:r>
            </w:hyperlink>
          </w:p>
        </w:tc>
      </w:tr>
      <w:tr>
        <w:trPr>
          <w:trHeight w:val="19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https://m.edsoo.ru/8a19914a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пленник».Картины природы. Мастерство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жизнь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https://m.edsoo.ru/8a199366</w:t>
              </w:r>
            </w:hyperlink>
          </w:p>
        </w:tc>
      </w:tr>
      <w:tr>
        <w:trPr>
          <w:trHeight w:val="36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https://m.edsoo.ru/8a1995aa</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https://m.edsoo.ru/8a1999e2</w:t>
              </w:r>
            </w:hyperlink>
          </w:p>
        </w:tc>
      </w:tr>
      <w:tr>
        <w:trPr>
          <w:trHeight w:val="33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https://m.edsoo.ru/8a199c30</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https://m.edsoo.ru/8a199d48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6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https://m.edsoo.ru/8bc26ba2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https://m.edsoo.ru/8bc28574</w:t>
              </w:r>
            </w:hyperlink>
          </w:p>
        </w:tc>
      </w:tr>
      <w:tr>
        <w:trPr>
          <w:trHeight w:val="48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https://m.edsoo.ru/8bc27b60</w:t>
              </w:r>
            </w:hyperlink>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https://m.edsoo.ru/8bc27c82</w:t>
              </w:r>
            </w:hyperlink>
          </w:p>
        </w:tc>
      </w:tr>
      <w:tr>
        <w:trPr>
          <w:trHeight w:val="22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https://m.edsoo.ru/8bc27f98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https://m.edsoo.ru/8bc28146</w:t>
              </w:r>
            </w:hyperlink>
          </w:p>
        </w:tc>
      </w:tr>
      <w:tr>
        <w:trPr>
          <w:trHeight w:val="5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https://m.edsoo.ru/8bc27926</w:t>
              </w:r>
            </w:hyperlink>
          </w:p>
        </w:tc>
      </w:tr>
      <w:tr>
        <w:trPr>
          <w:trHeight w:val="25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XIX–XXI веков на тему детства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9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https://m.edsoo.ru/8bc28d3a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https://m.edsoo.ru/8bc28f4c</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https://m.edsoo.ru/8bc2a3a6</w:t>
              </w:r>
            </w:hyperlink>
          </w:p>
        </w:tc>
      </w:tr>
      <w:tr>
        <w:trPr>
          <w:trHeight w:val="52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https://m.edsoo.ru/8bc2a108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https://m.edsoo.ru/8bc26d78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https://m.edsoo.ru/8bc2aee6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https://m.edsoo.ru/8bc2b06c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https://m.edsoo.ru/8bc2b706</w:t>
              </w:r>
            </w:hyperlink>
          </w:p>
        </w:tc>
      </w:tr>
      <w:tr>
        <w:trPr>
          <w:trHeight w:val="34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https://m.edsoo.ru/8bc2b81e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Баллада «Аника-воин». Специфика русской народной баллады.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https://m.edsoo.ru/8bc2c124</w:t>
              </w:r>
            </w:hyperlink>
          </w:p>
        </w:tc>
      </w:tr>
      <w:tr>
        <w:trPr>
          <w:trHeight w:val="29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https://m.edsoo.ru/8bc2c976</w:t>
              </w:r>
            </w:hyperlink>
          </w:p>
        </w:tc>
      </w:tr>
      <w:tr>
        <w:trPr>
          <w:trHeight w:val="17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https://m.edsoo.ru/8bc2ce58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https://m.edsoo.ru/8bc2d2e0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https://m.edsoo.ru/8bc2d538</w:t>
              </w:r>
            </w:hyperlink>
          </w:p>
        </w:tc>
      </w:tr>
      <w:tr>
        <w:trPr>
          <w:trHeight w:val="13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https://m.edsoo.ru/8bc2d6dc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https://m.edsoo.ru/8bc2de7a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https://m.edsoo.ru/8bc2dfa6</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https://m.edsoo.ru/8bc2e0c8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https://m.edsoo.ru/8bc2edf2</w:t>
              </w:r>
            </w:hyperlink>
          </w:p>
        </w:tc>
      </w:tr>
      <w:tr>
        <w:trPr>
          <w:trHeight w:val="10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https://m.edsoo.ru/8bc2f036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https://m.edsoo.ru/8bc2fa54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https://m.edsoo.ru/8bc2fb6c</w:t>
              </w:r>
            </w:hyperlink>
          </w:p>
        </w:tc>
      </w:tr>
      <w:tr>
        <w:trPr>
          <w:trHeight w:val="36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https://m.edsoo.ru/8bc2fc8e</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https://m.edsoo.ru/8bc2fec8</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https://m.edsoo.ru/8bc3004e</w:t>
              </w:r>
            </w:hyperlink>
          </w:p>
        </w:tc>
      </w:tr>
      <w:tr>
        <w:trPr>
          <w:trHeight w:val="44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https://m.edsoo.ru/8bc30170</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https://m.edsoo.ru/8bc303aa</w:t>
              </w:r>
            </w:hyperlink>
          </w:p>
        </w:tc>
      </w:tr>
      <w:tr>
        <w:trPr>
          <w:trHeight w:val="59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идейно-художественное содержание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https://m.edsoo.ru/8bc30620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https://m.edsoo.ru/8bc30f1c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https://m.edsoo.ru/8bc310de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https://m.edsoo.ru/8bc3155c</w:t>
              </w:r>
            </w:hyperlink>
          </w:p>
        </w:tc>
      </w:tr>
      <w:tr>
        <w:trPr>
          <w:trHeight w:val="33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Жвалевский и Е. Б. Пастернак. Повесть «Время всегда хорошее». Нравственный выбор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Сюжет и композиция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https://m.edsoo.ru/8bc32b1e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Смысл названия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https://m.edsoo.ru/8bc32c7c</w:t>
              </w:r>
            </w:hyperlink>
          </w:p>
        </w:tc>
      </w:tr>
      <w:tr>
        <w:trPr>
          <w:trHeight w:val="51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https://m.edsoo.ru/8bc316d8</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https://m.edsoo.ru/8bc317f0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https://m.edsoo.ru/8bc31d9a</w:t>
              </w:r>
            </w:hyperlink>
          </w:p>
        </w:tc>
      </w:tr>
      <w:tr>
        <w:trPr>
          <w:trHeight w:val="13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https://m.edsoo.ru/8bc32574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https://m.edsoo.ru/8bc3270e</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https://m.edsoo.ru/8bc32e66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https://m.edsoo.ru/8bc32fe2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https://m.edsoo.ru/8bc33140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 У. Джонс. «Дом с характером».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2"/>
        <w:gridCol w:w="2960"/>
        <w:gridCol w:w="1174"/>
        <w:gridCol w:w="2169"/>
        <w:gridCol w:w="2312"/>
        <w:gridCol w:w="1637"/>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7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https://m.edsoo.ru/8bc340ae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IX. Способы выражения авторской позиции в поэме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5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https://m.edsoo.ru/8bc33fa0</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https://m.edsoo.ru/8bc34310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https://m.edsoo.ru/8bc3475c</w:t>
              </w:r>
            </w:hyperlink>
          </w:p>
        </w:tc>
      </w:tr>
      <w:tr>
        <w:trPr>
          <w:trHeight w:val="30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https://m.edsoo.ru/8bc34e6e</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3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https://m.edsoo.ru/8bc352ba</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https://m.edsoo.ru/8bc35990</w:t>
              </w:r>
            </w:hyperlink>
          </w:p>
        </w:tc>
      </w:tr>
      <w:tr>
        <w:trPr>
          <w:trHeight w:val="306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https://m.edsoo.ru/8bc35c06</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«Премудрый пискарь»: тематика, проблематика, сюжет. Особенности сатиры М. Е. Салтыкова-Щедрина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https://m.edsoo.ru/8bc35f3a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https://m.edsoo.ru/8bc368ae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https://m.edsoo.ru/8bc369ee</w:t>
              </w:r>
            </w:hyperlink>
          </w:p>
        </w:tc>
      </w:tr>
      <w:tr>
        <w:trPr>
          <w:trHeight w:val="52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https://m.edsoo.ru/8bc36b60</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1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https://m.edsoo.ru/8bc3798e</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67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из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https://m.edsoo.ru/8bc37e0c</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https://m.edsoo.ru/8bc37f24</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 взаимоотношения поколений, становления человека, выбора им жизненного пути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96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https://m.edsoo.ru/8bc383d4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2">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3">
              <w:r>
                <w:rPr>
                  <w:rFonts w:ascii="Times New Roman" w:hAnsi="Times New Roman"/>
                  <w:b w:val="false"/>
                  <w:i w:val="false"/>
                  <w:color w:val="0000ff"/>
                  <w:sz w:val="22"/>
                  <w:u w:val="single"/>
                </w:rPr>
                <w:t>https://m.edsoo.ru/8bc38a64</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https://m.edsoo.ru/8bc382bc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https://m.edsoo.ru/8bc38c94</w:t>
              </w:r>
            </w:hyperlink>
          </w:p>
        </w:tc>
      </w:tr>
      <w:tr>
        <w:trPr>
          <w:trHeight w:val="50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https://m.edsoo.ru/8bc38f78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https://m.edsoo.ru/8bc39b1c</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https://m.edsoo.ru/8bc39fd6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https://m.edsoo.ru/8bc3a6f2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https://m.edsoo.ru/8bc3ace2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https://m.edsoo.ru/8bc3b19c</w:t>
              </w:r>
            </w:hyperlink>
          </w:p>
        </w:tc>
      </w:tr>
      <w:tr>
        <w:trPr>
          <w:trHeight w:val="15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https://m.edsoo.ru/8bc3ba0c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7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Произведения русской литературы второй половины XIX 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https://m.edsoo.ru/8bc3c06a</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https://m.edsoo.ru/8bc3c984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https://m.edsoo.ru/8bc3cc68</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https://m.edsoo.ru/8bc3cfa6</w:t>
              </w:r>
            </w:hyperlink>
          </w:p>
        </w:tc>
      </w:tr>
      <w:tr>
        <w:trPr>
          <w:trHeight w:val="39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https://m.edsoo.ru/8bc3d604</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https://m.edsoo.ru/8bc3db22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https://m.edsoo.ru/8bc3dcc6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https://m.edsoo.ru/8bc3de56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https://m.edsoo.ru/8bc3df82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Литературные произведения о Великой Отчественной войне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https://m.edsoo.ru/8bc3e356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https://m.edsoo.ru/8bc3e450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https://m.edsoo.ru/8bc3e55e</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https://m.edsoo.ru/8bc3f0f8</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7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https://m.edsoo.ru/8bc3f256</w:t>
              </w:r>
            </w:hyperlink>
          </w:p>
        </w:tc>
      </w:tr>
      <w:tr>
        <w:trPr>
          <w:trHeight w:val="61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https://m.edsoo.ru/8bc3f40e</w:t>
              </w:r>
            </w:hyperlink>
          </w:p>
        </w:tc>
      </w:tr>
      <w:tr>
        <w:trPr>
          <w:trHeight w:val="5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63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https://m.edsoo.ru/8bc3d726</w:t>
              </w:r>
            </w:hyperlink>
          </w:p>
        </w:tc>
      </w:tr>
      <w:tr>
        <w:trPr>
          <w:trHeight w:val="5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https://m.edsoo.ru/8bc3eb80</w:t>
              </w:r>
            </w:hyperlink>
          </w:p>
        </w:tc>
      </w:tr>
      <w:tr>
        <w:trPr>
          <w:trHeight w:val="36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https://m.edsoo.ru/8bc3ede2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90">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https://m.edsoo.ru/8bc3fef4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https://m.edsoo.ru/8bc40bec</w:t>
              </w:r>
            </w:hyperlink>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https://m.edsoo.ru/8bc417a4</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https://m.edsoo.ru/8bc44328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https://m.edsoo.ru/8bc4273a</w:t>
              </w:r>
            </w:hyperlink>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https://m.edsoo.ru/8bc43658</w:t>
              </w:r>
            </w:hyperlink>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лирике и поэме "Медный всадник"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https://m.edsoo.ru/8bc43770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https://m.edsoo.ru/8bc440e4</w:t>
              </w:r>
            </w:hyperlink>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https://m.edsoo.ru/8bc449ea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https://m.edsoo.ru/8bc45b92</w:t>
              </w:r>
            </w:hyperlink>
          </w:p>
        </w:tc>
      </w:tr>
      <w:tr>
        <w:trPr>
          <w:trHeight w:val="18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https://m.edsoo.ru/8bc45ca0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творчеству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https://m.edsoo.ru/8bc45fe8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Система образов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https://m.edsoo.ru/8bc4636c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https://m.edsoo.ru/8bc466aa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https://m.edsoo.ru/8bc467ae</w:t>
              </w:r>
            </w:hyperlink>
          </w:p>
        </w:tc>
      </w:tr>
      <w:tr>
        <w:trPr>
          <w:trHeight w:val="12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"Мертвым душам" Н.В. Гоголя"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поэме Н.В. Гоголя "Мертвые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https://m.edsoo.ru/8bc46b8c</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https://m.edsoo.ru/8bc46c9a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https://m.edsoo.ru/8bc46ed4</w:t>
              </w:r>
            </w:hyperlink>
          </w:p>
        </w:tc>
      </w:tr>
      <w:tr>
        <w:trPr>
          <w:trHeight w:val="14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https://m.edsoo.ru/8bc47398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https://m.edsoo.ru/8bc409d0</w:t>
              </w:r>
            </w:hyperlink>
          </w:p>
        </w:tc>
      </w:tr>
      <w:tr>
        <w:trPr>
          <w:trHeight w:val="10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за год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https://m.edsoo.ru/8bc4749c</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https://m.edsoo.ru/8bc475aa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733946" w:id="105"/>
    <w:p>
      <w:pPr>
        <w:sectPr>
          <w:pgSz w:w="16383" w:h="11906" w:orient="landscape"/>
        </w:sectPr>
      </w:pPr>
    </w:p>
    <w:bookmarkEnd w:id="105"/>
    <w:bookmarkEnd w:id="104"/>
    <w:bookmarkStart w:name="block-3733950" w:id="10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3733950" w:id="107"/>
    <w:p>
      <w:pPr>
        <w:sectPr>
          <w:pgSz w:w="11906" w:h="16383" w:orient="portrait"/>
        </w:sectPr>
      </w:pPr>
    </w:p>
    <w:bookmarkEnd w:id="107"/>
    <w:bookmarkEnd w:id="10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542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727e" Type="http://schemas.openxmlformats.org/officeDocument/2006/relationships/hyperlink" Id="rId88"/>
    <Relationship TargetMode="External" Target="https://m.edsoo.ru/7f41727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96be" Type="http://schemas.openxmlformats.org/officeDocument/2006/relationships/hyperlink" Id="rId111"/>
    <Relationship TargetMode="External" Target="https://m.edsoo.ru/7f4196be" Type="http://schemas.openxmlformats.org/officeDocument/2006/relationships/hyperlink" Id="rId112"/>
    <Relationship TargetMode="External" Target="https://m.edsoo.ru/7f4196be"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7f41b720" Type="http://schemas.openxmlformats.org/officeDocument/2006/relationships/hyperlink" Id="rId130"/>
    <Relationship TargetMode="External" Target="https://m.edsoo.ru/7f41b720" Type="http://schemas.openxmlformats.org/officeDocument/2006/relationships/hyperlink" Id="rId131"/>
    <Relationship TargetMode="External" Target="https://m.edsoo.ru/7f41b720" Type="http://schemas.openxmlformats.org/officeDocument/2006/relationships/hyperlink" Id="rId132"/>
    <Relationship TargetMode="External" Target="https://m.edsoo.ru/7f41b720" Type="http://schemas.openxmlformats.org/officeDocument/2006/relationships/hyperlink" Id="rId133"/>
    <Relationship TargetMode="External" Target="https://m.edsoo.ru/8a19572a" Type="http://schemas.openxmlformats.org/officeDocument/2006/relationships/hyperlink" Id="rId134"/>
    <Relationship TargetMode="External" Target="https://m.edsoo.ru/8a195838" Type="http://schemas.openxmlformats.org/officeDocument/2006/relationships/hyperlink" Id="rId135"/>
    <Relationship TargetMode="External" Target="https://m.edsoo.ru/8a195946" Type="http://schemas.openxmlformats.org/officeDocument/2006/relationships/hyperlink" Id="rId136"/>
    <Relationship TargetMode="External" Target="https://m.edsoo.ru/8a195a5e" Type="http://schemas.openxmlformats.org/officeDocument/2006/relationships/hyperlink" Id="rId137"/>
    <Relationship TargetMode="External" Target="https://m.edsoo.ru/8a195c02" Type="http://schemas.openxmlformats.org/officeDocument/2006/relationships/hyperlink" Id="rId138"/>
    <Relationship TargetMode="External" Target="https://m.edsoo.ru/8a195d1a" Type="http://schemas.openxmlformats.org/officeDocument/2006/relationships/hyperlink" Id="rId139"/>
    <Relationship TargetMode="External" Target="https://m.edsoo.ru/8a195e28" Type="http://schemas.openxmlformats.org/officeDocument/2006/relationships/hyperlink" Id="rId140"/>
    <Relationship TargetMode="External" Target="https://m.edsoo.ru/8a196062" Type="http://schemas.openxmlformats.org/officeDocument/2006/relationships/hyperlink" Id="rId141"/>
    <Relationship TargetMode="External" Target="https://m.edsoo.ru/8a196170" Type="http://schemas.openxmlformats.org/officeDocument/2006/relationships/hyperlink" Id="rId142"/>
    <Relationship TargetMode="External" Target="https://m.edsoo.ru/8a19629c" Type="http://schemas.openxmlformats.org/officeDocument/2006/relationships/hyperlink" Id="rId143"/>
    <Relationship TargetMode="External" Target="https://m.edsoo.ru/8a196418" Type="http://schemas.openxmlformats.org/officeDocument/2006/relationships/hyperlink" Id="rId144"/>
    <Relationship TargetMode="External" Target="https://m.edsoo.ru/8a19658a" Type="http://schemas.openxmlformats.org/officeDocument/2006/relationships/hyperlink" Id="rId145"/>
    <Relationship TargetMode="External" Target="https://m.edsoo.ru/8a19671a" Type="http://schemas.openxmlformats.org/officeDocument/2006/relationships/hyperlink" Id="rId146"/>
    <Relationship TargetMode="External" Target="https://m.edsoo.ru/8a19685a" Type="http://schemas.openxmlformats.org/officeDocument/2006/relationships/hyperlink" Id="rId147"/>
    <Relationship TargetMode="External" Target="https://m.edsoo.ru/8a196a9e" Type="http://schemas.openxmlformats.org/officeDocument/2006/relationships/hyperlink" Id="rId148"/>
    <Relationship TargetMode="External" Target="https://m.edsoo.ru/8a196bfc" Type="http://schemas.openxmlformats.org/officeDocument/2006/relationships/hyperlink" Id="rId149"/>
    <Relationship TargetMode="External" Target="https://m.edsoo.ru/8a196daa" Type="http://schemas.openxmlformats.org/officeDocument/2006/relationships/hyperlink" Id="rId150"/>
    <Relationship TargetMode="External" Target="https://m.edsoo.ru/8a196ed6" Type="http://schemas.openxmlformats.org/officeDocument/2006/relationships/hyperlink" Id="rId151"/>
    <Relationship TargetMode="External" Target="https://m.edsoo.ru/8a196fee" Type="http://schemas.openxmlformats.org/officeDocument/2006/relationships/hyperlink" Id="rId152"/>
    <Relationship TargetMode="External" Target="https://m.edsoo.ru/8a1970fc" Type="http://schemas.openxmlformats.org/officeDocument/2006/relationships/hyperlink" Id="rId153"/>
    <Relationship TargetMode="External" Target="https://m.edsoo.ru/8a19720a" Type="http://schemas.openxmlformats.org/officeDocument/2006/relationships/hyperlink" Id="rId154"/>
    <Relationship TargetMode="External" Target="https://m.edsoo.ru/8a197354" Type="http://schemas.openxmlformats.org/officeDocument/2006/relationships/hyperlink" Id="rId155"/>
    <Relationship TargetMode="External" Target="https://m.edsoo.ru/8a1974e4" Type="http://schemas.openxmlformats.org/officeDocument/2006/relationships/hyperlink" Id="rId156"/>
    <Relationship TargetMode="External" Target="https://m.edsoo.ru/8a197610" Type="http://schemas.openxmlformats.org/officeDocument/2006/relationships/hyperlink" Id="rId157"/>
    <Relationship TargetMode="External" Target="https://m.edsoo.ru/8a197728" Type="http://schemas.openxmlformats.org/officeDocument/2006/relationships/hyperlink" Id="rId158"/>
    <Relationship TargetMode="External" Target="https://m.edsoo.ru/8a197840" Type="http://schemas.openxmlformats.org/officeDocument/2006/relationships/hyperlink" Id="rId159"/>
    <Relationship TargetMode="External" Target="https://m.edsoo.ru/8a197bb0" Type="http://schemas.openxmlformats.org/officeDocument/2006/relationships/hyperlink" Id="rId160"/>
    <Relationship TargetMode="External" Target="https://m.edsoo.ru/8a197d4a" Type="http://schemas.openxmlformats.org/officeDocument/2006/relationships/hyperlink" Id="rId161"/>
    <Relationship TargetMode="External" Target="https://m.edsoo.ru/8a197e58" Type="http://schemas.openxmlformats.org/officeDocument/2006/relationships/hyperlink" Id="rId162"/>
    <Relationship TargetMode="External" Target="https://m.edsoo.ru/8a197fa2" Type="http://schemas.openxmlformats.org/officeDocument/2006/relationships/hyperlink" Id="rId163"/>
    <Relationship TargetMode="External" Target="https://m.edsoo.ru/8a198128" Type="http://schemas.openxmlformats.org/officeDocument/2006/relationships/hyperlink" Id="rId164"/>
    <Relationship TargetMode="External" Target="https://m.edsoo.ru/8a198268" Type="http://schemas.openxmlformats.org/officeDocument/2006/relationships/hyperlink" Id="rId165"/>
    <Relationship TargetMode="External" Target="https://m.edsoo.ru/8a198754" Type="http://schemas.openxmlformats.org/officeDocument/2006/relationships/hyperlink" Id="rId166"/>
    <Relationship TargetMode="External" Target="https://m.edsoo.ru/8a198876" Type="http://schemas.openxmlformats.org/officeDocument/2006/relationships/hyperlink" Id="rId167"/>
    <Relationship TargetMode="External" Target="https://m.edsoo.ru/8a19898e" Type="http://schemas.openxmlformats.org/officeDocument/2006/relationships/hyperlink" Id="rId168"/>
    <Relationship TargetMode="External" Target="https://m.edsoo.ru/8a198aba" Type="http://schemas.openxmlformats.org/officeDocument/2006/relationships/hyperlink" Id="rId169"/>
    <Relationship TargetMode="External" Target="https://m.edsoo.ru/8a198c36" Type="http://schemas.openxmlformats.org/officeDocument/2006/relationships/hyperlink" Id="rId170"/>
    <Relationship TargetMode="External" Target="https://m.edsoo.ru/8a198380" Type="http://schemas.openxmlformats.org/officeDocument/2006/relationships/hyperlink" Id="rId171"/>
    <Relationship TargetMode="External" Target="https://m.edsoo.ru/8a198498" Type="http://schemas.openxmlformats.org/officeDocument/2006/relationships/hyperlink" Id="rId172"/>
    <Relationship TargetMode="External" Target="https://m.edsoo.ru/8a1985ce" Type="http://schemas.openxmlformats.org/officeDocument/2006/relationships/hyperlink" Id="rId173"/>
    <Relationship TargetMode="External" Target="https://m.edsoo.ru/8a198d80" Type="http://schemas.openxmlformats.org/officeDocument/2006/relationships/hyperlink" Id="rId174"/>
    <Relationship TargetMode="External" Target="https://m.edsoo.ru/8a199028" Type="http://schemas.openxmlformats.org/officeDocument/2006/relationships/hyperlink" Id="rId175"/>
    <Relationship TargetMode="External" Target="https://m.edsoo.ru/8a198ea2" Type="http://schemas.openxmlformats.org/officeDocument/2006/relationships/hyperlink" Id="rId176"/>
    <Relationship TargetMode="External" Target="https://m.edsoo.ru/8a19914a" Type="http://schemas.openxmlformats.org/officeDocument/2006/relationships/hyperlink" Id="rId177"/>
    <Relationship TargetMode="External" Target="https://m.edsoo.ru/8a199258" Type="http://schemas.openxmlformats.org/officeDocument/2006/relationships/hyperlink" Id="rId178"/>
    <Relationship TargetMode="External" Target="https://m.edsoo.ru/8a199366" Type="http://schemas.openxmlformats.org/officeDocument/2006/relationships/hyperlink" Id="rId179"/>
    <Relationship TargetMode="External" Target="https://m.edsoo.ru/8a19947e" Type="http://schemas.openxmlformats.org/officeDocument/2006/relationships/hyperlink" Id="rId180"/>
    <Relationship TargetMode="External" Target="https://m.edsoo.ru/8a1995aa" Type="http://schemas.openxmlformats.org/officeDocument/2006/relationships/hyperlink" Id="rId181"/>
    <Relationship TargetMode="External" Target="https://m.edsoo.ru/8a199820" Type="http://schemas.openxmlformats.org/officeDocument/2006/relationships/hyperlink" Id="rId182"/>
    <Relationship TargetMode="External" Target="https://m.edsoo.ru/8a1999e2" Type="http://schemas.openxmlformats.org/officeDocument/2006/relationships/hyperlink" Id="rId183"/>
    <Relationship TargetMode="External" Target="https://m.edsoo.ru/8a199b04" Type="http://schemas.openxmlformats.org/officeDocument/2006/relationships/hyperlink" Id="rId184"/>
    <Relationship TargetMode="External" Target="https://m.edsoo.ru/8a199c30" Type="http://schemas.openxmlformats.org/officeDocument/2006/relationships/hyperlink" Id="rId185"/>
    <Relationship TargetMode="External" Target="https://m.edsoo.ru/8a199d48" Type="http://schemas.openxmlformats.org/officeDocument/2006/relationships/hyperlink" Id="rId186"/>
    <Relationship TargetMode="External" Target="https://m.edsoo.ru/8a199e60" Type="http://schemas.openxmlformats.org/officeDocument/2006/relationships/hyperlink" Id="rId187"/>
    <Relationship TargetMode="External" Target="https://m.edsoo.ru/8bc29050" Type="http://schemas.openxmlformats.org/officeDocument/2006/relationships/hyperlink" Id="rId188"/>
    <Relationship TargetMode="External" Target="https://m.edsoo.ru/8bc29154" Type="http://schemas.openxmlformats.org/officeDocument/2006/relationships/hyperlink" Id="rId189"/>
    <Relationship TargetMode="External" Target="https://m.edsoo.ru/8bc2662a" Type="http://schemas.openxmlformats.org/officeDocument/2006/relationships/hyperlink" Id="rId190"/>
    <Relationship TargetMode="External" Target="https://m.edsoo.ru/8bc26ba2" Type="http://schemas.openxmlformats.org/officeDocument/2006/relationships/hyperlink" Id="rId191"/>
    <Relationship TargetMode="External" Target="https://m.edsoo.ru/8bc26918" Type="http://schemas.openxmlformats.org/officeDocument/2006/relationships/hyperlink" Id="rId192"/>
    <Relationship TargetMode="External" Target="https://m.edsoo.ru/8bc26a6c" Type="http://schemas.openxmlformats.org/officeDocument/2006/relationships/hyperlink" Id="rId193"/>
    <Relationship TargetMode="External" Target="https://m.edsoo.ru/8bc28452" Type="http://schemas.openxmlformats.org/officeDocument/2006/relationships/hyperlink" Id="rId194"/>
    <Relationship TargetMode="External" Target="https://m.edsoo.ru/8bc28574" Type="http://schemas.openxmlformats.org/officeDocument/2006/relationships/hyperlink" Id="rId195"/>
    <Relationship TargetMode="External" Target="https://m.edsoo.ru/8bc27b60" Type="http://schemas.openxmlformats.org/officeDocument/2006/relationships/hyperlink" Id="rId196"/>
    <Relationship TargetMode="External" Target="https://m.edsoo.ru/8bc27c82" Type="http://schemas.openxmlformats.org/officeDocument/2006/relationships/hyperlink" Id="rId197"/>
    <Relationship TargetMode="External" Target="https://m.edsoo.ru/8bc27da4" Type="http://schemas.openxmlformats.org/officeDocument/2006/relationships/hyperlink" Id="rId198"/>
    <Relationship TargetMode="External" Target="https://m.edsoo.ru/8bc27f98" Type="http://schemas.openxmlformats.org/officeDocument/2006/relationships/hyperlink" Id="rId199"/>
    <Relationship TargetMode="External" Target="https://m.edsoo.ru/8bc28146" Type="http://schemas.openxmlformats.org/officeDocument/2006/relationships/hyperlink" Id="rId200"/>
    <Relationship TargetMode="External" Target="https://m.edsoo.ru/8bc27926" Type="http://schemas.openxmlformats.org/officeDocument/2006/relationships/hyperlink" Id="rId201"/>
    <Relationship TargetMode="External" Target="https://m.edsoo.ru/8bc27a48" Type="http://schemas.openxmlformats.org/officeDocument/2006/relationships/hyperlink" Id="rId202"/>
    <Relationship TargetMode="External" Target="https://m.edsoo.ru/8bc288a8" Type="http://schemas.openxmlformats.org/officeDocument/2006/relationships/hyperlink" Id="rId203"/>
    <Relationship TargetMode="External" Target="https://m.edsoo.ru/8bc28b32" Type="http://schemas.openxmlformats.org/officeDocument/2006/relationships/hyperlink" Id="rId204"/>
    <Relationship TargetMode="External" Target="https://m.edsoo.ru/8bc28c36" Type="http://schemas.openxmlformats.org/officeDocument/2006/relationships/hyperlink" Id="rId205"/>
    <Relationship TargetMode="External" Target="https://m.edsoo.ru/8bc28e52" Type="http://schemas.openxmlformats.org/officeDocument/2006/relationships/hyperlink" Id="rId206"/>
    <Relationship TargetMode="External" Target="https://m.edsoo.ru/8bc28d3a" Type="http://schemas.openxmlformats.org/officeDocument/2006/relationships/hyperlink" Id="rId207"/>
    <Relationship TargetMode="External" Target="https://m.edsoo.ru/8bc28f4c" Type="http://schemas.openxmlformats.org/officeDocument/2006/relationships/hyperlink" Id="rId208"/>
    <Relationship TargetMode="External" Target="https://m.edsoo.ru/8bc2a3a6" Type="http://schemas.openxmlformats.org/officeDocument/2006/relationships/hyperlink" Id="rId209"/>
    <Relationship TargetMode="External" Target="https://m.edsoo.ru/8bc29fd2" Type="http://schemas.openxmlformats.org/officeDocument/2006/relationships/hyperlink" Id="rId210"/>
    <Relationship TargetMode="External" Target="https://m.edsoo.ru/8bc2a108" Type="http://schemas.openxmlformats.org/officeDocument/2006/relationships/hyperlink" Id="rId211"/>
    <Relationship TargetMode="External" Target="https://m.edsoo.ru/8bc26d78" Type="http://schemas.openxmlformats.org/officeDocument/2006/relationships/hyperlink" Id="rId212"/>
    <Relationship TargetMode="External" Target="https://m.edsoo.ru/8bc26e9a" Type="http://schemas.openxmlformats.org/officeDocument/2006/relationships/hyperlink" Id="rId213"/>
    <Relationship TargetMode="External" Target="https://m.edsoo.ru/8bc2a7e8" Type="http://schemas.openxmlformats.org/officeDocument/2006/relationships/hyperlink" Id="rId214"/>
    <Relationship TargetMode="External" Target="https://m.edsoo.ru/8bc2aa04" Type="http://schemas.openxmlformats.org/officeDocument/2006/relationships/hyperlink" Id="rId215"/>
    <Relationship TargetMode="External" Target="https://m.edsoo.ru/8bc2abbc" Type="http://schemas.openxmlformats.org/officeDocument/2006/relationships/hyperlink" Id="rId216"/>
    <Relationship TargetMode="External" Target="https://m.edsoo.ru/8bc2ad6a" Type="http://schemas.openxmlformats.org/officeDocument/2006/relationships/hyperlink" Id="rId217"/>
    <Relationship TargetMode="External" Target="https://m.edsoo.ru/8bc2aee6" Type="http://schemas.openxmlformats.org/officeDocument/2006/relationships/hyperlink" Id="rId218"/>
    <Relationship TargetMode="External" Target="https://m.edsoo.ru/8bc2b06c" Type="http://schemas.openxmlformats.org/officeDocument/2006/relationships/hyperlink" Id="rId219"/>
    <Relationship TargetMode="External" Target="https://m.edsoo.ru/8bc2b1fc" Type="http://schemas.openxmlformats.org/officeDocument/2006/relationships/hyperlink" Id="rId220"/>
    <Relationship TargetMode="External" Target="https://m.edsoo.ru/8bc2b3be" Type="http://schemas.openxmlformats.org/officeDocument/2006/relationships/hyperlink" Id="rId221"/>
    <Relationship TargetMode="External" Target="https://m.edsoo.ru/8bc2b4e0" Type="http://schemas.openxmlformats.org/officeDocument/2006/relationships/hyperlink" Id="rId222"/>
    <Relationship TargetMode="External" Target="https://m.edsoo.ru/8bc2b706" Type="http://schemas.openxmlformats.org/officeDocument/2006/relationships/hyperlink" Id="rId223"/>
    <Relationship TargetMode="External" Target="https://m.edsoo.ru/8bc2b81e" Type="http://schemas.openxmlformats.org/officeDocument/2006/relationships/hyperlink" Id="rId224"/>
    <Relationship TargetMode="External" Target="https://m.edsoo.ru/8bc2bb52" Type="http://schemas.openxmlformats.org/officeDocument/2006/relationships/hyperlink" Id="rId225"/>
    <Relationship TargetMode="External" Target="https://m.edsoo.ru/8bc2c124" Type="http://schemas.openxmlformats.org/officeDocument/2006/relationships/hyperlink" Id="rId226"/>
    <Relationship TargetMode="External" Target="https://m.edsoo.ru/8bc2c354" Type="http://schemas.openxmlformats.org/officeDocument/2006/relationships/hyperlink" Id="rId227"/>
    <Relationship TargetMode="External" Target="https://m.edsoo.ru/8bc2c4e4" Type="http://schemas.openxmlformats.org/officeDocument/2006/relationships/hyperlink" Id="rId228"/>
    <Relationship TargetMode="External" Target="https://m.edsoo.ru/8bc2c61a" Type="http://schemas.openxmlformats.org/officeDocument/2006/relationships/hyperlink" Id="rId229"/>
    <Relationship TargetMode="External" Target="https://m.edsoo.ru/8bc2c732" Type="http://schemas.openxmlformats.org/officeDocument/2006/relationships/hyperlink" Id="rId230"/>
    <Relationship TargetMode="External" Target="https://m.edsoo.ru/8bc2c84a" Type="http://schemas.openxmlformats.org/officeDocument/2006/relationships/hyperlink" Id="rId231"/>
    <Relationship TargetMode="External" Target="https://m.edsoo.ru/8bc2c976" Type="http://schemas.openxmlformats.org/officeDocument/2006/relationships/hyperlink" Id="rId232"/>
    <Relationship TargetMode="External" Target="https://m.edsoo.ru/8bc2cba6" Type="http://schemas.openxmlformats.org/officeDocument/2006/relationships/hyperlink" Id="rId233"/>
    <Relationship TargetMode="External" Target="https://m.edsoo.ru/8bc2ce58" Type="http://schemas.openxmlformats.org/officeDocument/2006/relationships/hyperlink" Id="rId234"/>
    <Relationship TargetMode="External" Target="https://m.edsoo.ru/8bc2cf70" Type="http://schemas.openxmlformats.org/officeDocument/2006/relationships/hyperlink" Id="rId235"/>
    <Relationship TargetMode="External" Target="https://m.edsoo.ru/8bc2d092" Type="http://schemas.openxmlformats.org/officeDocument/2006/relationships/hyperlink" Id="rId236"/>
    <Relationship TargetMode="External" Target="https://m.edsoo.ru/8bc2d1be" Type="http://schemas.openxmlformats.org/officeDocument/2006/relationships/hyperlink" Id="rId237"/>
    <Relationship TargetMode="External" Target="https://m.edsoo.ru/8bc2d2e0" Type="http://schemas.openxmlformats.org/officeDocument/2006/relationships/hyperlink" Id="rId238"/>
    <Relationship TargetMode="External" Target="https://m.edsoo.ru/8bc2d420" Type="http://schemas.openxmlformats.org/officeDocument/2006/relationships/hyperlink" Id="rId239"/>
    <Relationship TargetMode="External" Target="https://m.edsoo.ru/8bc2d538" Type="http://schemas.openxmlformats.org/officeDocument/2006/relationships/hyperlink" Id="rId240"/>
    <Relationship TargetMode="External" Target="https://m.edsoo.ru/8bc2d6dc" Type="http://schemas.openxmlformats.org/officeDocument/2006/relationships/hyperlink" Id="rId241"/>
    <Relationship TargetMode="External" Target="https://m.edsoo.ru/8bc2d7e0" Type="http://schemas.openxmlformats.org/officeDocument/2006/relationships/hyperlink" Id="rId242"/>
    <Relationship TargetMode="External" Target="https://m.edsoo.ru/8bc2d920" Type="http://schemas.openxmlformats.org/officeDocument/2006/relationships/hyperlink" Id="rId243"/>
    <Relationship TargetMode="External" Target="https://m.edsoo.ru/8bc2db82" Type="http://schemas.openxmlformats.org/officeDocument/2006/relationships/hyperlink" Id="rId244"/>
    <Relationship TargetMode="External" Target="https://m.edsoo.ru/8bc2db82" Type="http://schemas.openxmlformats.org/officeDocument/2006/relationships/hyperlink" Id="rId245"/>
    <Relationship TargetMode="External" Target="https://m.edsoo.ru/8bc2de7a" Type="http://schemas.openxmlformats.org/officeDocument/2006/relationships/hyperlink" Id="rId246"/>
    <Relationship TargetMode="External" Target="https://m.edsoo.ru/8bc2dfa6" Type="http://schemas.openxmlformats.org/officeDocument/2006/relationships/hyperlink" Id="rId247"/>
    <Relationship TargetMode="External" Target="https://m.edsoo.ru/8bc2e0c8" Type="http://schemas.openxmlformats.org/officeDocument/2006/relationships/hyperlink" Id="rId248"/>
    <Relationship TargetMode="External" Target="https://m.edsoo.ru/8bc2e28a" Type="http://schemas.openxmlformats.org/officeDocument/2006/relationships/hyperlink" Id="rId249"/>
    <Relationship TargetMode="External" Target="https://m.edsoo.ru/8bc2e3ac" Type="http://schemas.openxmlformats.org/officeDocument/2006/relationships/hyperlink" Id="rId250"/>
    <Relationship TargetMode="External" Target="https://m.edsoo.ru/8bc2e5d2" Type="http://schemas.openxmlformats.org/officeDocument/2006/relationships/hyperlink" Id="rId251"/>
    <Relationship TargetMode="External" Target="https://m.edsoo.ru/8bc2e4ba" Type="http://schemas.openxmlformats.org/officeDocument/2006/relationships/hyperlink" Id="rId252"/>
    <Relationship TargetMode="External" Target="https://m.edsoo.ru/8bc2e6e0" Type="http://schemas.openxmlformats.org/officeDocument/2006/relationships/hyperlink" Id="rId253"/>
    <Relationship TargetMode="External" Target="https://m.edsoo.ru/8bc2e7f8" Type="http://schemas.openxmlformats.org/officeDocument/2006/relationships/hyperlink" Id="rId254"/>
    <Relationship TargetMode="External" Target="https://m.edsoo.ru/8bc2e924" Type="http://schemas.openxmlformats.org/officeDocument/2006/relationships/hyperlink" Id="rId255"/>
    <Relationship TargetMode="External" Target="https://m.edsoo.ru/8bc2eb5e" Type="http://schemas.openxmlformats.org/officeDocument/2006/relationships/hyperlink" Id="rId256"/>
    <Relationship TargetMode="External" Target="https://m.edsoo.ru/8bc2ec8a" Type="http://schemas.openxmlformats.org/officeDocument/2006/relationships/hyperlink" Id="rId257"/>
    <Relationship TargetMode="External" Target="https://m.edsoo.ru/8bc2edf2" Type="http://schemas.openxmlformats.org/officeDocument/2006/relationships/hyperlink" Id="rId258"/>
    <Relationship TargetMode="External" Target="https://m.edsoo.ru/8bc2f036" Type="http://schemas.openxmlformats.org/officeDocument/2006/relationships/hyperlink" Id="rId259"/>
    <Relationship TargetMode="External" Target="https://m.edsoo.ru/8bc2f54a" Type="http://schemas.openxmlformats.org/officeDocument/2006/relationships/hyperlink" Id="rId260"/>
    <Relationship TargetMode="External" Target="https://m.edsoo.ru/8bc2f6ee" Type="http://schemas.openxmlformats.org/officeDocument/2006/relationships/hyperlink" Id="rId261"/>
    <Relationship TargetMode="External" Target="https://m.edsoo.ru/8bc2f824" Type="http://schemas.openxmlformats.org/officeDocument/2006/relationships/hyperlink" Id="rId262"/>
    <Relationship TargetMode="External" Target="https://m.edsoo.ru/8bc2f932" Type="http://schemas.openxmlformats.org/officeDocument/2006/relationships/hyperlink" Id="rId263"/>
    <Relationship TargetMode="External" Target="https://m.edsoo.ru/8bc2fa54" Type="http://schemas.openxmlformats.org/officeDocument/2006/relationships/hyperlink" Id="rId264"/>
    <Relationship TargetMode="External" Target="https://m.edsoo.ru/8bc2fb6c" Type="http://schemas.openxmlformats.org/officeDocument/2006/relationships/hyperlink" Id="rId265"/>
    <Relationship TargetMode="External" Target="https://m.edsoo.ru/8bc2fc8e" Type="http://schemas.openxmlformats.org/officeDocument/2006/relationships/hyperlink" Id="rId266"/>
    <Relationship TargetMode="External" Target="https://m.edsoo.ru/8bc2fda6" Type="http://schemas.openxmlformats.org/officeDocument/2006/relationships/hyperlink" Id="rId267"/>
    <Relationship TargetMode="External" Target="https://m.edsoo.ru/8bc2fec8" Type="http://schemas.openxmlformats.org/officeDocument/2006/relationships/hyperlink" Id="rId268"/>
    <Relationship TargetMode="External" Target="https://m.edsoo.ru/8bc3004e" Type="http://schemas.openxmlformats.org/officeDocument/2006/relationships/hyperlink" Id="rId269"/>
    <Relationship TargetMode="External" Target="https://m.edsoo.ru/8bc30170" Type="http://schemas.openxmlformats.org/officeDocument/2006/relationships/hyperlink" Id="rId270"/>
    <Relationship TargetMode="External" Target="https://m.edsoo.ru/8bc30288" Type="http://schemas.openxmlformats.org/officeDocument/2006/relationships/hyperlink" Id="rId271"/>
    <Relationship TargetMode="External" Target="https://m.edsoo.ru/8bc303aa" Type="http://schemas.openxmlformats.org/officeDocument/2006/relationships/hyperlink" Id="rId272"/>
    <Relationship TargetMode="External" Target="https://m.edsoo.ru/8bc30620" Type="http://schemas.openxmlformats.org/officeDocument/2006/relationships/hyperlink" Id="rId273"/>
    <Relationship TargetMode="External" Target="https://m.edsoo.ru/8bc30cf6" Type="http://schemas.openxmlformats.org/officeDocument/2006/relationships/hyperlink" Id="rId274"/>
    <Relationship TargetMode="External" Target="https://m.edsoo.ru/8bc30f1c" Type="http://schemas.openxmlformats.org/officeDocument/2006/relationships/hyperlink" Id="rId275"/>
    <Relationship TargetMode="External" Target="https://m.edsoo.ru/8bc310de" Type="http://schemas.openxmlformats.org/officeDocument/2006/relationships/hyperlink" Id="rId276"/>
    <Relationship TargetMode="External" Target="https://m.edsoo.ru/8bc3132c" Type="http://schemas.openxmlformats.org/officeDocument/2006/relationships/hyperlink" Id="rId277"/>
    <Relationship TargetMode="External" Target="https://m.edsoo.ru/8bc3155c" Type="http://schemas.openxmlformats.org/officeDocument/2006/relationships/hyperlink" Id="rId278"/>
    <Relationship TargetMode="External" Target="https://m.edsoo.ru/8bc32b1e" Type="http://schemas.openxmlformats.org/officeDocument/2006/relationships/hyperlink" Id="rId279"/>
    <Relationship TargetMode="External" Target="https://m.edsoo.ru/8bc32c7c" Type="http://schemas.openxmlformats.org/officeDocument/2006/relationships/hyperlink" Id="rId280"/>
    <Relationship TargetMode="External" Target="https://m.edsoo.ru/8bc316d8" Type="http://schemas.openxmlformats.org/officeDocument/2006/relationships/hyperlink" Id="rId281"/>
    <Relationship TargetMode="External" Target="https://m.edsoo.ru/8bc317f0" Type="http://schemas.openxmlformats.org/officeDocument/2006/relationships/hyperlink" Id="rId282"/>
    <Relationship TargetMode="External" Target="https://m.edsoo.ru/8bc31d9a" Type="http://schemas.openxmlformats.org/officeDocument/2006/relationships/hyperlink" Id="rId283"/>
    <Relationship TargetMode="External" Target="https://m.edsoo.ru/8bc323b2" Type="http://schemas.openxmlformats.org/officeDocument/2006/relationships/hyperlink" Id="rId284"/>
    <Relationship TargetMode="External" Target="https://m.edsoo.ru/8bc32574" Type="http://schemas.openxmlformats.org/officeDocument/2006/relationships/hyperlink" Id="rId285"/>
    <Relationship TargetMode="External" Target="https://m.edsoo.ru/8bc3270e" Type="http://schemas.openxmlformats.org/officeDocument/2006/relationships/hyperlink" Id="rId286"/>
    <Relationship TargetMode="External" Target="https://m.edsoo.ru/8bc32e66" Type="http://schemas.openxmlformats.org/officeDocument/2006/relationships/hyperlink" Id="rId287"/>
    <Relationship TargetMode="External" Target="https://m.edsoo.ru/8bc32fe2" Type="http://schemas.openxmlformats.org/officeDocument/2006/relationships/hyperlink" Id="rId288"/>
    <Relationship TargetMode="External" Target="https://m.edsoo.ru/8bc33140" Type="http://schemas.openxmlformats.org/officeDocument/2006/relationships/hyperlink" Id="rId289"/>
    <Relationship TargetMode="External" Target="https://m.edsoo.ru/8bc3358c" Type="http://schemas.openxmlformats.org/officeDocument/2006/relationships/hyperlink" Id="rId290"/>
    <Relationship TargetMode="External" Target="https://m.edsoo.ru/8bc338b6" Type="http://schemas.openxmlformats.org/officeDocument/2006/relationships/hyperlink" Id="rId291"/>
    <Relationship TargetMode="External" Target="https://m.edsoo.ru/8bc340ae" Type="http://schemas.openxmlformats.org/officeDocument/2006/relationships/hyperlink" Id="rId292"/>
    <Relationship TargetMode="External" Target="https://m.edsoo.ru/8bc3420c" Type="http://schemas.openxmlformats.org/officeDocument/2006/relationships/hyperlink" Id="rId293"/>
    <Relationship TargetMode="External" Target="https://m.edsoo.ru/8bc33fa0" Type="http://schemas.openxmlformats.org/officeDocument/2006/relationships/hyperlink" Id="rId294"/>
    <Relationship TargetMode="External" Target="https://m.edsoo.ru/8bc34310" Type="http://schemas.openxmlformats.org/officeDocument/2006/relationships/hyperlink" Id="rId295"/>
    <Relationship TargetMode="External" Target="https://m.edsoo.ru/8bc34428" Type="http://schemas.openxmlformats.org/officeDocument/2006/relationships/hyperlink" Id="rId296"/>
    <Relationship TargetMode="External" Target="https://m.edsoo.ru/8bc3464e" Type="http://schemas.openxmlformats.org/officeDocument/2006/relationships/hyperlink" Id="rId297"/>
    <Relationship TargetMode="External" Target="https://m.edsoo.ru/8bc3475c" Type="http://schemas.openxmlformats.org/officeDocument/2006/relationships/hyperlink" Id="rId298"/>
    <Relationship TargetMode="External" Target="https://m.edsoo.ru/8bc34860" Type="http://schemas.openxmlformats.org/officeDocument/2006/relationships/hyperlink" Id="rId299"/>
    <Relationship TargetMode="External" Target="https://m.edsoo.ru/8bc34d60" Type="http://schemas.openxmlformats.org/officeDocument/2006/relationships/hyperlink" Id="rId300"/>
    <Relationship TargetMode="External" Target="https://m.edsoo.ru/8bc34e6e" Type="http://schemas.openxmlformats.org/officeDocument/2006/relationships/hyperlink" Id="rId301"/>
    <Relationship TargetMode="External" Target="https://m.edsoo.ru/8bc350a8" Type="http://schemas.openxmlformats.org/officeDocument/2006/relationships/hyperlink" Id="rId302"/>
    <Relationship TargetMode="External" Target="https://m.edsoo.ru/8bc352ba" Type="http://schemas.openxmlformats.org/officeDocument/2006/relationships/hyperlink" Id="rId303"/>
    <Relationship TargetMode="External" Target="https://m.edsoo.ru/8bc3542c" Type="http://schemas.openxmlformats.org/officeDocument/2006/relationships/hyperlink" Id="rId304"/>
    <Relationship TargetMode="External" Target="https://m.edsoo.ru/8bc35544" Type="http://schemas.openxmlformats.org/officeDocument/2006/relationships/hyperlink" Id="rId305"/>
    <Relationship TargetMode="External" Target="https://m.edsoo.ru/8bc3565c" Type="http://schemas.openxmlformats.org/officeDocument/2006/relationships/hyperlink" Id="rId306"/>
    <Relationship TargetMode="External" Target="https://m.edsoo.ru/8bc35774" Type="http://schemas.openxmlformats.org/officeDocument/2006/relationships/hyperlink" Id="rId307"/>
    <Relationship TargetMode="External" Target="https://m.edsoo.ru/8bc35878" Type="http://schemas.openxmlformats.org/officeDocument/2006/relationships/hyperlink" Id="rId308"/>
    <Relationship TargetMode="External" Target="https://m.edsoo.ru/8bc35990" Type="http://schemas.openxmlformats.org/officeDocument/2006/relationships/hyperlink" Id="rId309"/>
    <Relationship TargetMode="External" Target="https://m.edsoo.ru/8bc35c06" Type="http://schemas.openxmlformats.org/officeDocument/2006/relationships/hyperlink" Id="rId310"/>
    <Relationship TargetMode="External" Target="https://m.edsoo.ru/8bc35e2c" Type="http://schemas.openxmlformats.org/officeDocument/2006/relationships/hyperlink" Id="rId311"/>
    <Relationship TargetMode="External" Target="https://m.edsoo.ru/8bc35a94" Type="http://schemas.openxmlformats.org/officeDocument/2006/relationships/hyperlink" Id="rId312"/>
    <Relationship TargetMode="External" Target="https://m.edsoo.ru/8bc35f3a" Type="http://schemas.openxmlformats.org/officeDocument/2006/relationships/hyperlink" Id="rId313"/>
    <Relationship TargetMode="External" Target="https://m.edsoo.ru/8bc36520" Type="http://schemas.openxmlformats.org/officeDocument/2006/relationships/hyperlink" Id="rId314"/>
    <Relationship TargetMode="External" Target="https://m.edsoo.ru/8bc36656" Type="http://schemas.openxmlformats.org/officeDocument/2006/relationships/hyperlink" Id="rId315"/>
    <Relationship TargetMode="External" Target="https://m.edsoo.ru/8bc36f52" Type="http://schemas.openxmlformats.org/officeDocument/2006/relationships/hyperlink" Id="rId316"/>
    <Relationship TargetMode="External" Target="https://m.edsoo.ru/8bc3706a" Type="http://schemas.openxmlformats.org/officeDocument/2006/relationships/hyperlink" Id="rId317"/>
    <Relationship TargetMode="External" Target="https://m.edsoo.ru/8bc3678c" Type="http://schemas.openxmlformats.org/officeDocument/2006/relationships/hyperlink" Id="rId318"/>
    <Relationship TargetMode="External" Target="https://m.edsoo.ru/8bc368ae" Type="http://schemas.openxmlformats.org/officeDocument/2006/relationships/hyperlink" Id="rId319"/>
    <Relationship TargetMode="External" Target="https://m.edsoo.ru/8bc3626e" Type="http://schemas.openxmlformats.org/officeDocument/2006/relationships/hyperlink" Id="rId320"/>
    <Relationship TargetMode="External" Target="https://m.edsoo.ru/8bc369ee" Type="http://schemas.openxmlformats.org/officeDocument/2006/relationships/hyperlink" Id="rId321"/>
    <Relationship TargetMode="External" Target="https://m.edsoo.ru/8bc36b60" Type="http://schemas.openxmlformats.org/officeDocument/2006/relationships/hyperlink" Id="rId322"/>
    <Relationship TargetMode="External" Target="https://m.edsoo.ru/8bc37bdc" Type="http://schemas.openxmlformats.org/officeDocument/2006/relationships/hyperlink" Id="rId323"/>
    <Relationship TargetMode="External" Target="https://m.edsoo.ru/8bc373f8" Type="http://schemas.openxmlformats.org/officeDocument/2006/relationships/hyperlink" Id="rId324"/>
    <Relationship TargetMode="External" Target="https://m.edsoo.ru/8bc375a6" Type="http://schemas.openxmlformats.org/officeDocument/2006/relationships/hyperlink" Id="rId325"/>
    <Relationship TargetMode="External" Target="https://m.edsoo.ru/8bc3798e" Type="http://schemas.openxmlformats.org/officeDocument/2006/relationships/hyperlink" Id="rId326"/>
    <Relationship TargetMode="External" Target="https://m.edsoo.ru/8bc37a9c" Type="http://schemas.openxmlformats.org/officeDocument/2006/relationships/hyperlink" Id="rId327"/>
    <Relationship TargetMode="External" Target="https://m.edsoo.ru/8bc37e0c" Type="http://schemas.openxmlformats.org/officeDocument/2006/relationships/hyperlink" Id="rId328"/>
    <Relationship TargetMode="External" Target="https://m.edsoo.ru/8bc37f24" Type="http://schemas.openxmlformats.org/officeDocument/2006/relationships/hyperlink" Id="rId329"/>
    <Relationship TargetMode="External" Target="https://m.edsoo.ru/8bc383d4" Type="http://schemas.openxmlformats.org/officeDocument/2006/relationships/hyperlink" Id="rId330"/>
    <Relationship TargetMode="External" Target="https://m.edsoo.ru/8bc3851e" Type="http://schemas.openxmlformats.org/officeDocument/2006/relationships/hyperlink" Id="rId331"/>
    <Relationship TargetMode="External" Target="https://m.edsoo.ru/8bc38672" Type="http://schemas.openxmlformats.org/officeDocument/2006/relationships/hyperlink" Id="rId332"/>
    <Relationship TargetMode="External" Target="https://m.edsoo.ru/8bc38a64" Type="http://schemas.openxmlformats.org/officeDocument/2006/relationships/hyperlink" Id="rId333"/>
    <Relationship TargetMode="External" Target="https://m.edsoo.ru/8bc3808c" Type="http://schemas.openxmlformats.org/officeDocument/2006/relationships/hyperlink" Id="rId334"/>
    <Relationship TargetMode="External" Target="https://m.edsoo.ru/8bc3819a" Type="http://schemas.openxmlformats.org/officeDocument/2006/relationships/hyperlink" Id="rId335"/>
    <Relationship TargetMode="External" Target="https://m.edsoo.ru/8bc382bc" Type="http://schemas.openxmlformats.org/officeDocument/2006/relationships/hyperlink" Id="rId336"/>
    <Relationship TargetMode="External" Target="https://m.edsoo.ru/8bc38c94" Type="http://schemas.openxmlformats.org/officeDocument/2006/relationships/hyperlink" Id="rId337"/>
    <Relationship TargetMode="External" Target="https://m.edsoo.ru/8bc38e06" Type="http://schemas.openxmlformats.org/officeDocument/2006/relationships/hyperlink" Id="rId338"/>
    <Relationship TargetMode="External" Target="https://m.edsoo.ru/8bc38f78" Type="http://schemas.openxmlformats.org/officeDocument/2006/relationships/hyperlink" Id="rId339"/>
    <Relationship TargetMode="External" Target="https://m.edsoo.ru/8bc3909a" Type="http://schemas.openxmlformats.org/officeDocument/2006/relationships/hyperlink" Id="rId340"/>
    <Relationship TargetMode="External" Target="https://m.edsoo.ru/8bc391bc" Type="http://schemas.openxmlformats.org/officeDocument/2006/relationships/hyperlink" Id="rId341"/>
    <Relationship TargetMode="External" Target="https://m.edsoo.ru/8bc39b1c" Type="http://schemas.openxmlformats.org/officeDocument/2006/relationships/hyperlink" Id="rId342"/>
    <Relationship TargetMode="External" Target="https://m.edsoo.ru/8bc39c70" Type="http://schemas.openxmlformats.org/officeDocument/2006/relationships/hyperlink" Id="rId343"/>
    <Relationship TargetMode="External" Target="https://m.edsoo.ru/8bc3a210" Type="http://schemas.openxmlformats.org/officeDocument/2006/relationships/hyperlink" Id="rId344"/>
    <Relationship TargetMode="External" Target="https://m.edsoo.ru/8bc39fd6" Type="http://schemas.openxmlformats.org/officeDocument/2006/relationships/hyperlink" Id="rId345"/>
    <Relationship TargetMode="External" Target="https://m.edsoo.ru/8bc39d9c" Type="http://schemas.openxmlformats.org/officeDocument/2006/relationships/hyperlink" Id="rId346"/>
    <Relationship TargetMode="External" Target="https://m.edsoo.ru/8bc39eb4" Type="http://schemas.openxmlformats.org/officeDocument/2006/relationships/hyperlink" Id="rId347"/>
    <Relationship TargetMode="External" Target="https://m.edsoo.ru/8bc3a3b4" Type="http://schemas.openxmlformats.org/officeDocument/2006/relationships/hyperlink" Id="rId348"/>
    <Relationship TargetMode="External" Target="https://m.edsoo.ru/8bc3a5da" Type="http://schemas.openxmlformats.org/officeDocument/2006/relationships/hyperlink" Id="rId349"/>
    <Relationship TargetMode="External" Target="https://m.edsoo.ru/8bc3a6f2" Type="http://schemas.openxmlformats.org/officeDocument/2006/relationships/hyperlink" Id="rId350"/>
    <Relationship TargetMode="External" Target="https://m.edsoo.ru/8bc3a7f6" Type="http://schemas.openxmlformats.org/officeDocument/2006/relationships/hyperlink" Id="rId351"/>
    <Relationship TargetMode="External" Target="https://m.edsoo.ru/8bc3a922" Type="http://schemas.openxmlformats.org/officeDocument/2006/relationships/hyperlink" Id="rId352"/>
    <Relationship TargetMode="External" Target="https://m.edsoo.ru/8bc3aa58" Type="http://schemas.openxmlformats.org/officeDocument/2006/relationships/hyperlink" Id="rId353"/>
    <Relationship TargetMode="External" Target="https://m.edsoo.ru/8bc3b6ba" Type="http://schemas.openxmlformats.org/officeDocument/2006/relationships/hyperlink" Id="rId354"/>
    <Relationship TargetMode="External" Target="https://m.edsoo.ru/8bc3b7dc" Type="http://schemas.openxmlformats.org/officeDocument/2006/relationships/hyperlink" Id="rId355"/>
    <Relationship TargetMode="External" Target="https://m.edsoo.ru/8bc3ace2" Type="http://schemas.openxmlformats.org/officeDocument/2006/relationships/hyperlink" Id="rId356"/>
    <Relationship TargetMode="External" Target="https://m.edsoo.ru/8bc3b2f0" Type="http://schemas.openxmlformats.org/officeDocument/2006/relationships/hyperlink" Id="rId357"/>
    <Relationship TargetMode="External" Target="https://m.edsoo.ru/8bc3b19c" Type="http://schemas.openxmlformats.org/officeDocument/2006/relationships/hyperlink" Id="rId358"/>
    <Relationship TargetMode="External" Target="https://m.edsoo.ru/8bc3b53e" Type="http://schemas.openxmlformats.org/officeDocument/2006/relationships/hyperlink" Id="rId359"/>
    <Relationship TargetMode="External" Target="https://m.edsoo.ru/8bc3ba0c" Type="http://schemas.openxmlformats.org/officeDocument/2006/relationships/hyperlink" Id="rId360"/>
    <Relationship TargetMode="External" Target="https://m.edsoo.ru/8bc3be9e" Type="http://schemas.openxmlformats.org/officeDocument/2006/relationships/hyperlink" Id="rId361"/>
    <Relationship TargetMode="External" Target="https://m.edsoo.ru/8bc3c57e" Type="http://schemas.openxmlformats.org/officeDocument/2006/relationships/hyperlink" Id="rId362"/>
    <Relationship TargetMode="External" Target="https://m.edsoo.ru/8bc3c7cc" Type="http://schemas.openxmlformats.org/officeDocument/2006/relationships/hyperlink" Id="rId363"/>
    <Relationship TargetMode="External" Target="https://m.edsoo.ru/8bc3c06a" Type="http://schemas.openxmlformats.org/officeDocument/2006/relationships/hyperlink" Id="rId364"/>
    <Relationship TargetMode="External" Target="https://m.edsoo.ru/8bc3c984" Type="http://schemas.openxmlformats.org/officeDocument/2006/relationships/hyperlink" Id="rId365"/>
    <Relationship TargetMode="External" Target="https://m.edsoo.ru/8bc3cc68" Type="http://schemas.openxmlformats.org/officeDocument/2006/relationships/hyperlink" Id="rId366"/>
    <Relationship TargetMode="External" Target="https://m.edsoo.ru/8bc3cfa6" Type="http://schemas.openxmlformats.org/officeDocument/2006/relationships/hyperlink" Id="rId367"/>
    <Relationship TargetMode="External" Target="https://m.edsoo.ru/8bc3d604" Type="http://schemas.openxmlformats.org/officeDocument/2006/relationships/hyperlink" Id="rId368"/>
    <Relationship TargetMode="External" Target="https://m.edsoo.ru/8bc3d1cc" Type="http://schemas.openxmlformats.org/officeDocument/2006/relationships/hyperlink" Id="rId369"/>
    <Relationship TargetMode="External" Target="https://m.edsoo.ru/8bc3d32a" Type="http://schemas.openxmlformats.org/officeDocument/2006/relationships/hyperlink" Id="rId370"/>
    <Relationship TargetMode="External" Target="https://m.edsoo.ru/8bc3d44c" Type="http://schemas.openxmlformats.org/officeDocument/2006/relationships/hyperlink" Id="rId371"/>
    <Relationship TargetMode="External" Target="https://m.edsoo.ru/8bc3d94c" Type="http://schemas.openxmlformats.org/officeDocument/2006/relationships/hyperlink" Id="rId372"/>
    <Relationship TargetMode="External" Target="https://m.edsoo.ru/8bc3db22" Type="http://schemas.openxmlformats.org/officeDocument/2006/relationships/hyperlink" Id="rId373"/>
    <Relationship TargetMode="External" Target="https://m.edsoo.ru/8bc3dcc6" Type="http://schemas.openxmlformats.org/officeDocument/2006/relationships/hyperlink" Id="rId374"/>
    <Relationship TargetMode="External" Target="https://m.edsoo.ru/8bc3de56" Type="http://schemas.openxmlformats.org/officeDocument/2006/relationships/hyperlink" Id="rId375"/>
    <Relationship TargetMode="External" Target="https://m.edsoo.ru/8bc3df82" Type="http://schemas.openxmlformats.org/officeDocument/2006/relationships/hyperlink" Id="rId376"/>
    <Relationship TargetMode="External" Target="https://m.edsoo.ru/8bc3e356" Type="http://schemas.openxmlformats.org/officeDocument/2006/relationships/hyperlink" Id="rId377"/>
    <Relationship TargetMode="External" Target="https://m.edsoo.ru/8bc3e450" Type="http://schemas.openxmlformats.org/officeDocument/2006/relationships/hyperlink" Id="rId378"/>
    <Relationship TargetMode="External" Target="https://m.edsoo.ru/8bc3e55e" Type="http://schemas.openxmlformats.org/officeDocument/2006/relationships/hyperlink" Id="rId379"/>
    <Relationship TargetMode="External" Target="https://m.edsoo.ru/8bc3f0f8" Type="http://schemas.openxmlformats.org/officeDocument/2006/relationships/hyperlink" Id="rId380"/>
    <Relationship TargetMode="External" Target="https://m.edsoo.ru/8bc3f256" Type="http://schemas.openxmlformats.org/officeDocument/2006/relationships/hyperlink" Id="rId381"/>
    <Relationship TargetMode="External" Target="https://m.edsoo.ru/8bc3f40e" Type="http://schemas.openxmlformats.org/officeDocument/2006/relationships/hyperlink" Id="rId382"/>
    <Relationship TargetMode="External" Target="https://m.edsoo.ru/8bc3d726" Type="http://schemas.openxmlformats.org/officeDocument/2006/relationships/hyperlink" Id="rId383"/>
    <Relationship TargetMode="External" Target="https://m.edsoo.ru/8bc3d83e" Type="http://schemas.openxmlformats.org/officeDocument/2006/relationships/hyperlink" Id="rId384"/>
    <Relationship TargetMode="External" Target="https://m.edsoo.ru/8bc3eb80" Type="http://schemas.openxmlformats.org/officeDocument/2006/relationships/hyperlink" Id="rId385"/>
    <Relationship TargetMode="External" Target="https://m.edsoo.ru/8bc3ec8e" Type="http://schemas.openxmlformats.org/officeDocument/2006/relationships/hyperlink" Id="rId386"/>
    <Relationship TargetMode="External" Target="https://m.edsoo.ru/8bc3ede2" Type="http://schemas.openxmlformats.org/officeDocument/2006/relationships/hyperlink" Id="rId387"/>
    <Relationship TargetMode="External" Target="https://m.edsoo.ru/8bc392ca" Type="http://schemas.openxmlformats.org/officeDocument/2006/relationships/hyperlink" Id="rId388"/>
    <Relationship TargetMode="External" Target="https://m.edsoo.ru/8bc393d8" Type="http://schemas.openxmlformats.org/officeDocument/2006/relationships/hyperlink" Id="rId389"/>
    <Relationship TargetMode="External" Target="https://m.edsoo.ru/8bc3f6d4" Type="http://schemas.openxmlformats.org/officeDocument/2006/relationships/hyperlink" Id="rId390"/>
    <Relationship TargetMode="External" Target="https://m.edsoo.ru/8bc3f7e2" Type="http://schemas.openxmlformats.org/officeDocument/2006/relationships/hyperlink" Id="rId391"/>
    <Relationship TargetMode="External" Target="https://m.edsoo.ru/8bc3f8f0" Type="http://schemas.openxmlformats.org/officeDocument/2006/relationships/hyperlink" Id="rId392"/>
    <Relationship TargetMode="External" Target="https://m.edsoo.ru/8bc3fb48" Type="http://schemas.openxmlformats.org/officeDocument/2006/relationships/hyperlink" Id="rId393"/>
    <Relationship TargetMode="External" Target="https://m.edsoo.ru/8bc3fcba" Type="http://schemas.openxmlformats.org/officeDocument/2006/relationships/hyperlink" Id="rId394"/>
    <Relationship TargetMode="External" Target="https://m.edsoo.ru/8bc3fddc" Type="http://schemas.openxmlformats.org/officeDocument/2006/relationships/hyperlink" Id="rId395"/>
    <Relationship TargetMode="External" Target="https://m.edsoo.ru/8bc3fef4" Type="http://schemas.openxmlformats.org/officeDocument/2006/relationships/hyperlink" Id="rId396"/>
    <Relationship TargetMode="External" Target="https://m.edsoo.ru/8bc40584" Type="http://schemas.openxmlformats.org/officeDocument/2006/relationships/hyperlink" Id="rId397"/>
    <Relationship TargetMode="External" Target="https://m.edsoo.ru/8bc40692" Type="http://schemas.openxmlformats.org/officeDocument/2006/relationships/hyperlink" Id="rId398"/>
    <Relationship TargetMode="External" Target="https://m.edsoo.ru/8bc40ae8" Type="http://schemas.openxmlformats.org/officeDocument/2006/relationships/hyperlink" Id="rId399"/>
    <Relationship TargetMode="External" Target="https://m.edsoo.ru/8bc40bec" Type="http://schemas.openxmlformats.org/officeDocument/2006/relationships/hyperlink" Id="rId400"/>
    <Relationship TargetMode="External" Target="https://m.edsoo.ru/8bc40f48" Type="http://schemas.openxmlformats.org/officeDocument/2006/relationships/hyperlink" Id="rId401"/>
    <Relationship TargetMode="External" Target="https://m.edsoo.ru/8bc4166e" Type="http://schemas.openxmlformats.org/officeDocument/2006/relationships/hyperlink" Id="rId402"/>
    <Relationship TargetMode="External" Target="https://m.edsoo.ru/8bc417a4" Type="http://schemas.openxmlformats.org/officeDocument/2006/relationships/hyperlink" Id="rId403"/>
    <Relationship TargetMode="External" Target="https://m.edsoo.ru/8bc418d0" Type="http://schemas.openxmlformats.org/officeDocument/2006/relationships/hyperlink" Id="rId404"/>
    <Relationship TargetMode="External" Target="https://m.edsoo.ru/8bc41aec" Type="http://schemas.openxmlformats.org/officeDocument/2006/relationships/hyperlink" Id="rId405"/>
    <Relationship TargetMode="External" Target="https://m.edsoo.ru/8bc41c18" Type="http://schemas.openxmlformats.org/officeDocument/2006/relationships/hyperlink" Id="rId406"/>
    <Relationship TargetMode="External" Target="https://m.edsoo.ru/8bc41fd8" Type="http://schemas.openxmlformats.org/officeDocument/2006/relationships/hyperlink" Id="rId407"/>
    <Relationship TargetMode="External" Target="https://m.edsoo.ru/8bc41d6c" Type="http://schemas.openxmlformats.org/officeDocument/2006/relationships/hyperlink" Id="rId408"/>
    <Relationship TargetMode="External" Target="https://m.edsoo.ru/8bc41ea2" Type="http://schemas.openxmlformats.org/officeDocument/2006/relationships/hyperlink" Id="rId409"/>
    <Relationship TargetMode="External" Target="https://m.edsoo.ru/8bc44328" Type="http://schemas.openxmlformats.org/officeDocument/2006/relationships/hyperlink" Id="rId410"/>
    <Relationship TargetMode="External" Target="https://m.edsoo.ru/8bc44580" Type="http://schemas.openxmlformats.org/officeDocument/2006/relationships/hyperlink" Id="rId411"/>
    <Relationship TargetMode="External" Target="https://m.edsoo.ru/8bc421fe" Type="http://schemas.openxmlformats.org/officeDocument/2006/relationships/hyperlink" Id="rId412"/>
    <Relationship TargetMode="External" Target="https://m.edsoo.ru/8bc42618" Type="http://schemas.openxmlformats.org/officeDocument/2006/relationships/hyperlink" Id="rId413"/>
    <Relationship TargetMode="External" Target="https://m.edsoo.ru/8bc4273a" Type="http://schemas.openxmlformats.org/officeDocument/2006/relationships/hyperlink" Id="rId414"/>
    <Relationship TargetMode="External" Target="https://m.edsoo.ru/8bc4285c" Type="http://schemas.openxmlformats.org/officeDocument/2006/relationships/hyperlink" Id="rId415"/>
    <Relationship TargetMode="External" Target="https://m.edsoo.ru/8bc4297e" Type="http://schemas.openxmlformats.org/officeDocument/2006/relationships/hyperlink" Id="rId416"/>
    <Relationship TargetMode="External" Target="https://m.edsoo.ru/8bc42b9a" Type="http://schemas.openxmlformats.org/officeDocument/2006/relationships/hyperlink" Id="rId417"/>
    <Relationship TargetMode="External" Target="https://m.edsoo.ru/8bc42d3e" Type="http://schemas.openxmlformats.org/officeDocument/2006/relationships/hyperlink" Id="rId418"/>
    <Relationship TargetMode="External" Target="https://m.edsoo.ru/8bc42e4c" Type="http://schemas.openxmlformats.org/officeDocument/2006/relationships/hyperlink" Id="rId419"/>
    <Relationship TargetMode="External" Target="https://m.edsoo.ru/8bc430ea" Type="http://schemas.openxmlformats.org/officeDocument/2006/relationships/hyperlink" Id="rId420"/>
    <Relationship TargetMode="External" Target="https://m.edsoo.ru/8bc4336a" Type="http://schemas.openxmlformats.org/officeDocument/2006/relationships/hyperlink" Id="rId421"/>
    <Relationship TargetMode="External" Target="https://m.edsoo.ru/8bc434be" Type="http://schemas.openxmlformats.org/officeDocument/2006/relationships/hyperlink" Id="rId422"/>
    <Relationship TargetMode="External" Target="https://m.edsoo.ru/8bc43658" Type="http://schemas.openxmlformats.org/officeDocument/2006/relationships/hyperlink" Id="rId423"/>
    <Relationship TargetMode="External" Target="https://m.edsoo.ru/8bc43770" Type="http://schemas.openxmlformats.org/officeDocument/2006/relationships/hyperlink" Id="rId424"/>
    <Relationship TargetMode="External" Target="https://m.edsoo.ru/8bc4387e" Type="http://schemas.openxmlformats.org/officeDocument/2006/relationships/hyperlink" Id="rId425"/>
    <Relationship TargetMode="External" Target="https://m.edsoo.ru/8bc43982" Type="http://schemas.openxmlformats.org/officeDocument/2006/relationships/hyperlink" Id="rId426"/>
    <Relationship TargetMode="External" Target="https://m.edsoo.ru/8bc43a9a" Type="http://schemas.openxmlformats.org/officeDocument/2006/relationships/hyperlink" Id="rId427"/>
    <Relationship TargetMode="External" Target="https://m.edsoo.ru/8bc43bb2" Type="http://schemas.openxmlformats.org/officeDocument/2006/relationships/hyperlink" Id="rId428"/>
    <Relationship TargetMode="External" Target="https://m.edsoo.ru/8bc43e3c" Type="http://schemas.openxmlformats.org/officeDocument/2006/relationships/hyperlink" Id="rId429"/>
    <Relationship TargetMode="External" Target="https://m.edsoo.ru/8bc43fcc" Type="http://schemas.openxmlformats.org/officeDocument/2006/relationships/hyperlink" Id="rId430"/>
    <Relationship TargetMode="External" Target="https://m.edsoo.ru/8bc440e4" Type="http://schemas.openxmlformats.org/officeDocument/2006/relationships/hyperlink" Id="rId431"/>
    <Relationship TargetMode="External" Target="https://m.edsoo.ru/8bc449ea" Type="http://schemas.openxmlformats.org/officeDocument/2006/relationships/hyperlink" Id="rId432"/>
    <Relationship TargetMode="External" Target="https://m.edsoo.ru/8bc44bca" Type="http://schemas.openxmlformats.org/officeDocument/2006/relationships/hyperlink" Id="rId433"/>
    <Relationship TargetMode="External" Target="https://m.edsoo.ru/8bc44d00" Type="http://schemas.openxmlformats.org/officeDocument/2006/relationships/hyperlink" Id="rId434"/>
    <Relationship TargetMode="External" Target="https://m.edsoo.ru/8bc44e0e" Type="http://schemas.openxmlformats.org/officeDocument/2006/relationships/hyperlink" Id="rId435"/>
    <Relationship TargetMode="External" Target="https://m.edsoo.ru/8bc45034" Type="http://schemas.openxmlformats.org/officeDocument/2006/relationships/hyperlink" Id="rId436"/>
    <Relationship TargetMode="External" Target="https://m.edsoo.ru/8bc4514c" Type="http://schemas.openxmlformats.org/officeDocument/2006/relationships/hyperlink" Id="rId437"/>
    <Relationship TargetMode="External" Target="https://m.edsoo.ru/8bc45264" Type="http://schemas.openxmlformats.org/officeDocument/2006/relationships/hyperlink" Id="rId438"/>
    <Relationship TargetMode="External" Target="https://m.edsoo.ru/8bc45372" Type="http://schemas.openxmlformats.org/officeDocument/2006/relationships/hyperlink" Id="rId439"/>
    <Relationship TargetMode="External" Target="https://m.edsoo.ru/8bc454f8" Type="http://schemas.openxmlformats.org/officeDocument/2006/relationships/hyperlink" Id="rId440"/>
    <Relationship TargetMode="External" Target="https://m.edsoo.ru/8bc4561a" Type="http://schemas.openxmlformats.org/officeDocument/2006/relationships/hyperlink" Id="rId441"/>
    <Relationship TargetMode="External" Target="https://m.edsoo.ru/8bc45a52" Type="http://schemas.openxmlformats.org/officeDocument/2006/relationships/hyperlink" Id="rId442"/>
    <Relationship TargetMode="External" Target="https://m.edsoo.ru/8bc45b92" Type="http://schemas.openxmlformats.org/officeDocument/2006/relationships/hyperlink" Id="rId443"/>
    <Relationship TargetMode="External" Target="https://m.edsoo.ru/8bc45ca0" Type="http://schemas.openxmlformats.org/officeDocument/2006/relationships/hyperlink" Id="rId444"/>
    <Relationship TargetMode="External" Target="https://m.edsoo.ru/8bc45dae" Type="http://schemas.openxmlformats.org/officeDocument/2006/relationships/hyperlink" Id="rId445"/>
    <Relationship TargetMode="External" Target="https://m.edsoo.ru/8bc45ed0" Type="http://schemas.openxmlformats.org/officeDocument/2006/relationships/hyperlink" Id="rId446"/>
    <Relationship TargetMode="External" Target="https://m.edsoo.ru/8bc45fe8" Type="http://schemas.openxmlformats.org/officeDocument/2006/relationships/hyperlink" Id="rId447"/>
    <Relationship TargetMode="External" Target="https://m.edsoo.ru/8bc46146" Type="http://schemas.openxmlformats.org/officeDocument/2006/relationships/hyperlink" Id="rId448"/>
    <Relationship TargetMode="External" Target="https://m.edsoo.ru/8bc46254" Type="http://schemas.openxmlformats.org/officeDocument/2006/relationships/hyperlink" Id="rId449"/>
    <Relationship TargetMode="External" Target="https://m.edsoo.ru/8bc4636c" Type="http://schemas.openxmlformats.org/officeDocument/2006/relationships/hyperlink" Id="rId450"/>
    <Relationship TargetMode="External" Target="https://m.edsoo.ru/8bc4648e" Type="http://schemas.openxmlformats.org/officeDocument/2006/relationships/hyperlink" Id="rId451"/>
    <Relationship TargetMode="External" Target="https://m.edsoo.ru/8bc465a6" Type="http://schemas.openxmlformats.org/officeDocument/2006/relationships/hyperlink" Id="rId452"/>
    <Relationship TargetMode="External" Target="https://m.edsoo.ru/8bc466aa" Type="http://schemas.openxmlformats.org/officeDocument/2006/relationships/hyperlink" Id="rId453"/>
    <Relationship TargetMode="External" Target="https://m.edsoo.ru/8bc467ae" Type="http://schemas.openxmlformats.org/officeDocument/2006/relationships/hyperlink" Id="rId454"/>
    <Relationship TargetMode="External" Target="https://m.edsoo.ru/8bc46a7e" Type="http://schemas.openxmlformats.org/officeDocument/2006/relationships/hyperlink" Id="rId455"/>
    <Relationship TargetMode="External" Target="https://m.edsoo.ru/8bc46b8c" Type="http://schemas.openxmlformats.org/officeDocument/2006/relationships/hyperlink" Id="rId456"/>
    <Relationship TargetMode="External" Target="https://m.edsoo.ru/8bc46c9a" Type="http://schemas.openxmlformats.org/officeDocument/2006/relationships/hyperlink" Id="rId457"/>
    <Relationship TargetMode="External" Target="https://m.edsoo.ru/8bc46db2" Type="http://schemas.openxmlformats.org/officeDocument/2006/relationships/hyperlink" Id="rId458"/>
    <Relationship TargetMode="External" Target="https://m.edsoo.ru/8bc46ed4" Type="http://schemas.openxmlformats.org/officeDocument/2006/relationships/hyperlink" Id="rId459"/>
    <Relationship TargetMode="External" Target="https://m.edsoo.ru/8bc4728a" Type="http://schemas.openxmlformats.org/officeDocument/2006/relationships/hyperlink" Id="rId460"/>
    <Relationship TargetMode="External" Target="https://m.edsoo.ru/8bc47398" Type="http://schemas.openxmlformats.org/officeDocument/2006/relationships/hyperlink" Id="rId461"/>
    <Relationship TargetMode="External" Target="https://m.edsoo.ru/8bc408c2" Type="http://schemas.openxmlformats.org/officeDocument/2006/relationships/hyperlink" Id="rId462"/>
    <Relationship TargetMode="External" Target="https://m.edsoo.ru/8bc409d0" Type="http://schemas.openxmlformats.org/officeDocument/2006/relationships/hyperlink" Id="rId463"/>
    <Relationship TargetMode="External" Target="https://m.edsoo.ru/8bc4749c" Type="http://schemas.openxmlformats.org/officeDocument/2006/relationships/hyperlink" Id="rId464"/>
    <Relationship TargetMode="External" Target="https://m.edsoo.ru/8bc475aa" Type="http://schemas.openxmlformats.org/officeDocument/2006/relationships/hyperlink" Id="rId465"/>
    <Relationship TargetMode="External" Target="https://m.edsoo.ru/8bc476c2" Type="http://schemas.openxmlformats.org/officeDocument/2006/relationships/hyperlink" Id="rId46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